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B8" w:rsidRPr="00FB4452" w:rsidRDefault="00B940F9" w:rsidP="00FB4452">
      <w:pPr>
        <w:pStyle w:val="Title"/>
        <w:spacing w:after="0"/>
      </w:pPr>
      <w:bookmarkStart w:id="0" w:name="_GoBack"/>
      <w:bookmarkEnd w:id="0"/>
      <w:r>
        <w:t>Solutions Manual</w:t>
      </w:r>
    </w:p>
    <w:p w:rsidR="004B7FB8" w:rsidRDefault="00150DA7" w:rsidP="00FB4452">
      <w:pPr>
        <w:pStyle w:val="Heading1"/>
        <w:spacing w:after="0"/>
      </w:pPr>
      <w:r w:rsidRPr="00B940F9">
        <w:t>Module F</w:t>
      </w:r>
      <w:r w:rsidR="00B940F9" w:rsidRPr="00B940F9">
        <w:t xml:space="preserve">: </w:t>
      </w:r>
      <w:r w:rsidR="00B940F9">
        <w:t>Decision-Making Tools</w:t>
      </w:r>
    </w:p>
    <w:p w:rsidR="004B7FB8" w:rsidRDefault="004B7FB8" w:rsidP="00FB4452">
      <w:pPr>
        <w:pStyle w:val="ListParagraph"/>
        <w:spacing w:after="0"/>
        <w:ind w:left="0"/>
        <w:rPr>
          <w:szCs w:val="24"/>
        </w:rPr>
      </w:pPr>
    </w:p>
    <w:p w:rsidR="004B7FB8" w:rsidRDefault="00150DA7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1a. Laplace</w:t>
      </w:r>
      <w:r w:rsidR="008C521F">
        <w:rPr>
          <w:szCs w:val="24"/>
        </w:rPr>
        <w:t xml:space="preserve">: </w:t>
      </w:r>
      <w:r>
        <w:rPr>
          <w:szCs w:val="24"/>
        </w:rPr>
        <w:t>Expand $76,666</w:t>
      </w:r>
    </w:p>
    <w:p w:rsidR="004B7FB8" w:rsidRDefault="00150DA7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1b. </w:t>
      </w:r>
      <w:proofErr w:type="spellStart"/>
      <w:r>
        <w:rPr>
          <w:szCs w:val="24"/>
        </w:rPr>
        <w:t>Maximin</w:t>
      </w:r>
      <w:proofErr w:type="spellEnd"/>
      <w:r w:rsidR="008C521F">
        <w:rPr>
          <w:szCs w:val="24"/>
        </w:rPr>
        <w:t xml:space="preserve">: </w:t>
      </w:r>
      <w:r>
        <w:rPr>
          <w:szCs w:val="24"/>
        </w:rPr>
        <w:t xml:space="preserve">Do </w:t>
      </w:r>
      <w:r w:rsidR="008C521F">
        <w:rPr>
          <w:szCs w:val="24"/>
        </w:rPr>
        <w:t>N</w:t>
      </w:r>
      <w:r>
        <w:rPr>
          <w:szCs w:val="24"/>
        </w:rPr>
        <w:t>othing $40,000</w:t>
      </w:r>
    </w:p>
    <w:p w:rsidR="004B7FB8" w:rsidRDefault="00150DA7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1c. Maximax</w:t>
      </w:r>
      <w:r w:rsidR="008C521F">
        <w:rPr>
          <w:szCs w:val="24"/>
        </w:rPr>
        <w:t xml:space="preserve">: </w:t>
      </w:r>
      <w:r>
        <w:rPr>
          <w:szCs w:val="24"/>
        </w:rPr>
        <w:t>Expand $160,000</w:t>
      </w:r>
    </w:p>
    <w:p w:rsidR="004B7FB8" w:rsidRDefault="00150DA7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1d. </w:t>
      </w:r>
      <w:proofErr w:type="spellStart"/>
      <w:r>
        <w:rPr>
          <w:szCs w:val="24"/>
        </w:rPr>
        <w:t>Hurwicz</w:t>
      </w:r>
      <w:proofErr w:type="spellEnd"/>
      <w:r w:rsidR="008C521F">
        <w:rPr>
          <w:szCs w:val="24"/>
        </w:rPr>
        <w:t xml:space="preserve">: </w:t>
      </w:r>
      <w:r>
        <w:rPr>
          <w:szCs w:val="24"/>
        </w:rPr>
        <w:t>Expand $84,000</w:t>
      </w:r>
    </w:p>
    <w:p w:rsidR="004B7FB8" w:rsidRDefault="00150DA7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1e. </w:t>
      </w:r>
      <w:proofErr w:type="gramStart"/>
      <w:r>
        <w:rPr>
          <w:szCs w:val="24"/>
        </w:rPr>
        <w:t>Minimax</w:t>
      </w:r>
      <w:proofErr w:type="gramEnd"/>
      <w:r>
        <w:rPr>
          <w:szCs w:val="24"/>
        </w:rPr>
        <w:t xml:space="preserve"> </w:t>
      </w:r>
      <w:r w:rsidR="008C521F">
        <w:rPr>
          <w:szCs w:val="24"/>
        </w:rPr>
        <w:t>r</w:t>
      </w:r>
      <w:r>
        <w:rPr>
          <w:szCs w:val="24"/>
        </w:rPr>
        <w:t>egret</w:t>
      </w:r>
      <w:r w:rsidR="008C521F">
        <w:rPr>
          <w:szCs w:val="24"/>
        </w:rPr>
        <w:t xml:space="preserve">: </w:t>
      </w:r>
      <w:r>
        <w:rPr>
          <w:szCs w:val="24"/>
        </w:rPr>
        <w:t>Subcontract $60,000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Knowledge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Easy</w:t>
      </w:r>
    </w:p>
    <w:p w:rsidR="004B7FB8" w:rsidRDefault="004B7FB8" w:rsidP="00FB4452">
      <w:pPr>
        <w:pStyle w:val="ListParagraph"/>
        <w:spacing w:after="0"/>
        <w:ind w:left="0"/>
        <w:rPr>
          <w:szCs w:val="24"/>
        </w:rPr>
      </w:pPr>
    </w:p>
    <w:p w:rsidR="00150DA7" w:rsidRDefault="00150DA7" w:rsidP="00B940F9">
      <w:pPr>
        <w:spacing w:after="0"/>
      </w:pPr>
      <w:r>
        <w:t xml:space="preserve">2a. EV </w:t>
      </w:r>
      <w:r w:rsidR="008C521F">
        <w:t xml:space="preserve">for </w:t>
      </w:r>
      <w:r>
        <w:t>Do Nothing: .3</w:t>
      </w:r>
      <w:r w:rsidR="008C521F">
        <w:t xml:space="preserve"> </w:t>
      </w:r>
      <w:r>
        <w:t>x</w:t>
      </w:r>
      <w:r w:rsidR="008C521F">
        <w:t xml:space="preserve"> </w:t>
      </w:r>
      <w:r>
        <w:t>40</w:t>
      </w:r>
      <w:r w:rsidR="008C521F">
        <w:t>,</w:t>
      </w:r>
      <w:r>
        <w:t>000</w:t>
      </w:r>
      <w:r w:rsidR="008C521F">
        <w:t xml:space="preserve"> </w:t>
      </w:r>
      <w:r>
        <w:t>+</w:t>
      </w:r>
      <w:r w:rsidR="008C521F">
        <w:t xml:space="preserve"> </w:t>
      </w:r>
      <w:r>
        <w:t>.4</w:t>
      </w:r>
      <w:r w:rsidR="008C521F">
        <w:t xml:space="preserve"> </w:t>
      </w:r>
      <w:r>
        <w:t>x</w:t>
      </w:r>
      <w:r w:rsidR="008C521F">
        <w:t xml:space="preserve"> </w:t>
      </w:r>
      <w:r>
        <w:t>60</w:t>
      </w:r>
      <w:r w:rsidR="008C521F">
        <w:t>,</w:t>
      </w:r>
      <w:r>
        <w:t>000</w:t>
      </w:r>
      <w:r w:rsidR="008C521F">
        <w:t xml:space="preserve"> </w:t>
      </w:r>
      <w:r>
        <w:t>+</w:t>
      </w:r>
      <w:r w:rsidR="008C521F">
        <w:t xml:space="preserve"> </w:t>
      </w:r>
      <w:r>
        <w:t>.3</w:t>
      </w:r>
      <w:r w:rsidR="008C521F">
        <w:t xml:space="preserve"> </w:t>
      </w:r>
      <w:r>
        <w:t>x</w:t>
      </w:r>
      <w:r w:rsidR="008C521F">
        <w:t xml:space="preserve"> </w:t>
      </w:r>
      <w:r>
        <w:t>80</w:t>
      </w:r>
      <w:r w:rsidR="008C521F">
        <w:t>,</w:t>
      </w:r>
      <w:r>
        <w:t>000</w:t>
      </w:r>
      <w:r w:rsidR="008C521F">
        <w:t xml:space="preserve"> </w:t>
      </w:r>
      <w:r>
        <w:t>=</w:t>
      </w:r>
      <w:r w:rsidR="008C521F">
        <w:t xml:space="preserve"> </w:t>
      </w:r>
      <w:r>
        <w:t>$60,000</w:t>
      </w:r>
    </w:p>
    <w:p w:rsidR="00150DA7" w:rsidRDefault="00150DA7" w:rsidP="00B940F9">
      <w:pPr>
        <w:spacing w:after="0"/>
      </w:pPr>
      <w:r>
        <w:t xml:space="preserve">EV </w:t>
      </w:r>
      <w:r w:rsidR="008C521F">
        <w:t xml:space="preserve">for </w:t>
      </w:r>
      <w:r>
        <w:t>Expand: .3</w:t>
      </w:r>
      <w:r w:rsidR="008C521F">
        <w:t xml:space="preserve"> </w:t>
      </w:r>
      <w:r>
        <w:t>x</w:t>
      </w:r>
      <w:r w:rsidR="008C521F">
        <w:t xml:space="preserve"> </w:t>
      </w:r>
      <w:r>
        <w:t>30</w:t>
      </w:r>
      <w:r w:rsidR="008C521F">
        <w:t>,</w:t>
      </w:r>
      <w:r>
        <w:t>000</w:t>
      </w:r>
      <w:r w:rsidR="008C521F">
        <w:t xml:space="preserve"> </w:t>
      </w:r>
      <w:r>
        <w:t>+</w:t>
      </w:r>
      <w:r w:rsidR="008C521F">
        <w:t xml:space="preserve"> </w:t>
      </w:r>
      <w:r>
        <w:t>.4</w:t>
      </w:r>
      <w:r w:rsidR="008C521F">
        <w:t xml:space="preserve"> </w:t>
      </w:r>
      <w:r>
        <w:t>x</w:t>
      </w:r>
      <w:r w:rsidR="008C521F">
        <w:t xml:space="preserve"> </w:t>
      </w:r>
      <w:r>
        <w:t>100</w:t>
      </w:r>
      <w:r w:rsidR="008C521F">
        <w:t>,</w:t>
      </w:r>
      <w:r>
        <w:t>000</w:t>
      </w:r>
      <w:r w:rsidR="008C521F">
        <w:t xml:space="preserve"> </w:t>
      </w:r>
      <w:r>
        <w:t>+</w:t>
      </w:r>
      <w:r w:rsidR="008C521F">
        <w:t xml:space="preserve"> </w:t>
      </w:r>
      <w:r>
        <w:t>.3</w:t>
      </w:r>
      <w:r w:rsidR="008C521F">
        <w:t xml:space="preserve"> </w:t>
      </w:r>
      <w:r>
        <w:t>x</w:t>
      </w:r>
      <w:r w:rsidR="008C521F">
        <w:t xml:space="preserve"> </w:t>
      </w:r>
      <w:r>
        <w:t>160</w:t>
      </w:r>
      <w:r w:rsidR="008C521F">
        <w:t>.</w:t>
      </w:r>
      <w:r>
        <w:t>000</w:t>
      </w:r>
      <w:r w:rsidR="008C521F">
        <w:t xml:space="preserve"> </w:t>
      </w:r>
      <w:r>
        <w:t>=</w:t>
      </w:r>
      <w:r w:rsidR="008C521F">
        <w:t xml:space="preserve"> </w:t>
      </w:r>
      <w:r>
        <w:t>$79,000 * Optimal</w:t>
      </w:r>
    </w:p>
    <w:p w:rsidR="00150DA7" w:rsidRDefault="00150DA7" w:rsidP="00B940F9">
      <w:pPr>
        <w:spacing w:after="0"/>
      </w:pPr>
      <w:r>
        <w:t xml:space="preserve">EV </w:t>
      </w:r>
      <w:r w:rsidR="008C521F">
        <w:t xml:space="preserve">for </w:t>
      </w:r>
      <w:r>
        <w:t>Subcontract: .3</w:t>
      </w:r>
      <w:r w:rsidR="008C521F">
        <w:t xml:space="preserve"> </w:t>
      </w:r>
      <w:r>
        <w:t>x</w:t>
      </w:r>
      <w:r w:rsidR="008C521F">
        <w:t xml:space="preserve"> </w:t>
      </w:r>
      <w:r>
        <w:t>10</w:t>
      </w:r>
      <w:r w:rsidR="008C521F">
        <w:t>,</w:t>
      </w:r>
      <w:r>
        <w:t>000</w:t>
      </w:r>
      <w:r w:rsidR="008C521F">
        <w:t xml:space="preserve"> </w:t>
      </w:r>
      <w:r>
        <w:t>+</w:t>
      </w:r>
      <w:r w:rsidR="008C521F">
        <w:t xml:space="preserve"> </w:t>
      </w:r>
      <w:r>
        <w:t>.4</w:t>
      </w:r>
      <w:r w:rsidR="008C521F">
        <w:t xml:space="preserve"> </w:t>
      </w:r>
      <w:r>
        <w:t>x</w:t>
      </w:r>
      <w:r w:rsidR="008C521F">
        <w:t xml:space="preserve"> </w:t>
      </w:r>
      <w:r>
        <w:t>70</w:t>
      </w:r>
      <w:r w:rsidR="008C521F">
        <w:t>,</w:t>
      </w:r>
      <w:r>
        <w:t>000</w:t>
      </w:r>
      <w:r w:rsidR="008C521F">
        <w:t xml:space="preserve"> </w:t>
      </w:r>
      <w:r>
        <w:t>+</w:t>
      </w:r>
      <w:r w:rsidR="008C521F">
        <w:t xml:space="preserve"> </w:t>
      </w:r>
      <w:r>
        <w:t>.3</w:t>
      </w:r>
      <w:r w:rsidR="008C521F">
        <w:t xml:space="preserve"> </w:t>
      </w:r>
      <w:r>
        <w:t>x</w:t>
      </w:r>
      <w:r w:rsidR="008C521F">
        <w:t xml:space="preserve"> </w:t>
      </w:r>
      <w:r>
        <w:t>100</w:t>
      </w:r>
      <w:r w:rsidR="008C521F">
        <w:t>,</w:t>
      </w:r>
      <w:r>
        <w:t>000</w:t>
      </w:r>
      <w:r w:rsidR="008C521F">
        <w:t xml:space="preserve"> </w:t>
      </w:r>
      <w:r>
        <w:t>=</w:t>
      </w:r>
      <w:r w:rsidR="008C521F">
        <w:t xml:space="preserve"> </w:t>
      </w:r>
      <w:r>
        <w:t>$61,000</w:t>
      </w:r>
    </w:p>
    <w:p w:rsidR="00150DA7" w:rsidRDefault="00150DA7" w:rsidP="00B940F9">
      <w:pPr>
        <w:spacing w:after="0"/>
      </w:pPr>
      <w:r>
        <w:t>2b. Perfect information is worth $21,000</w:t>
      </w:r>
      <w:r w:rsidR="008C521F">
        <w:t xml:space="preserve"> </w:t>
      </w:r>
      <w:r>
        <w:t>=</w:t>
      </w:r>
      <w:r w:rsidR="008C521F">
        <w:t xml:space="preserve"> </w:t>
      </w:r>
      <w:r>
        <w:t>$100,000</w:t>
      </w:r>
      <w:r w:rsidR="008C521F">
        <w:t xml:space="preserve"> – </w:t>
      </w:r>
      <w:r>
        <w:t>$79,000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Knowledge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Easy</w:t>
      </w:r>
    </w:p>
    <w:p w:rsidR="00150DA7" w:rsidRPr="005B7803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 xml:space="preserve">3a. </w:t>
      </w:r>
      <w:proofErr w:type="spellStart"/>
      <w:r>
        <w:t>Hurwicz</w:t>
      </w:r>
      <w:proofErr w:type="spellEnd"/>
      <w:r>
        <w:t xml:space="preserve"> selection</w:t>
      </w:r>
      <w:r w:rsidR="00134BE5">
        <w:t xml:space="preserve">: </w:t>
      </w:r>
      <w:r>
        <w:t xml:space="preserve">Moderate </w:t>
      </w:r>
      <w:r w:rsidR="00134BE5">
        <w:t>e</w:t>
      </w:r>
      <w:r>
        <w:t>xpansion $70,000</w:t>
      </w:r>
      <w:r w:rsidR="00134BE5">
        <w:t xml:space="preserve"> </w:t>
      </w:r>
      <w:r>
        <w:t>x</w:t>
      </w:r>
      <w:r w:rsidR="00134BE5">
        <w:t xml:space="preserve"> </w:t>
      </w:r>
      <w:r>
        <w:t>.4</w:t>
      </w:r>
      <w:r w:rsidR="00134BE5">
        <w:t xml:space="preserve"> – </w:t>
      </w:r>
      <w:r>
        <w:t>$20,000</w:t>
      </w:r>
      <w:r w:rsidR="00134BE5">
        <w:t xml:space="preserve"> </w:t>
      </w:r>
      <w:r>
        <w:t>x</w:t>
      </w:r>
      <w:r w:rsidR="00134BE5">
        <w:t xml:space="preserve"> </w:t>
      </w:r>
      <w:r>
        <w:t>.6</w:t>
      </w:r>
      <w:r w:rsidR="00134BE5">
        <w:t xml:space="preserve"> </w:t>
      </w:r>
      <w:r>
        <w:t>=</w:t>
      </w:r>
      <w:r w:rsidR="00134BE5">
        <w:t xml:space="preserve"> </w:t>
      </w:r>
      <w:r>
        <w:t>$16,000</w:t>
      </w:r>
    </w:p>
    <w:p w:rsidR="00150DA7" w:rsidRDefault="00150DA7" w:rsidP="00B940F9">
      <w:pPr>
        <w:spacing w:after="0"/>
      </w:pPr>
      <w:r>
        <w:t xml:space="preserve">Minimax </w:t>
      </w:r>
      <w:r w:rsidR="00134BE5">
        <w:t>r</w:t>
      </w:r>
      <w:r>
        <w:t>egret selection</w:t>
      </w:r>
      <w:r w:rsidR="00134BE5">
        <w:t xml:space="preserve">: </w:t>
      </w:r>
      <w:r>
        <w:t>Large expansion $60,000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Knowledge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Easy</w:t>
      </w:r>
    </w:p>
    <w:p w:rsidR="00150DA7" w:rsidRPr="0002428D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4a. Do nothing</w:t>
      </w:r>
      <w:r w:rsidR="00134BE5">
        <w:t>—</w:t>
      </w:r>
      <w:r>
        <w:t>$12,000, Moderate expansion</w:t>
      </w:r>
      <w:r w:rsidR="00134BE5">
        <w:t>—</w:t>
      </w:r>
      <w:r>
        <w:t>$37,000, Large expansion</w:t>
      </w:r>
      <w:r w:rsidR="00134BE5">
        <w:t>—</w:t>
      </w:r>
      <w:r>
        <w:t>$49,000, New facility</w:t>
      </w:r>
      <w:r w:rsidR="00134BE5">
        <w:t>—</w:t>
      </w:r>
      <w:r>
        <w:t xml:space="preserve">$73,000. Choose </w:t>
      </w:r>
      <w:proofErr w:type="gramStart"/>
      <w:r>
        <w:t>New</w:t>
      </w:r>
      <w:proofErr w:type="gramEnd"/>
      <w:r>
        <w:t xml:space="preserve"> facility.</w:t>
      </w:r>
    </w:p>
    <w:p w:rsidR="00150DA7" w:rsidRDefault="00150DA7" w:rsidP="00B940F9">
      <w:pPr>
        <w:spacing w:after="0"/>
      </w:pPr>
      <w:r>
        <w:t xml:space="preserve">4b. </w:t>
      </w:r>
      <w:proofErr w:type="gramStart"/>
      <w:r>
        <w:t>The</w:t>
      </w:r>
      <w:proofErr w:type="gramEnd"/>
      <w:r>
        <w:t xml:space="preserve"> expected value of perfect information is $20,000</w:t>
      </w:r>
      <w:r w:rsidR="00134BE5">
        <w:t xml:space="preserve"> </w:t>
      </w:r>
      <w:r>
        <w:t>=</w:t>
      </w:r>
      <w:r w:rsidR="00134BE5">
        <w:t xml:space="preserve"> </w:t>
      </w:r>
      <w:r>
        <w:t>$93,000</w:t>
      </w:r>
      <w:r w:rsidR="00134BE5">
        <w:t xml:space="preserve"> – </w:t>
      </w:r>
      <w:r>
        <w:t>$73,000.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Knowledge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Easy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5a.</w:t>
      </w:r>
    </w:p>
    <w:tbl>
      <w:tblPr>
        <w:tblW w:w="6798" w:type="dxa"/>
        <w:tblInd w:w="810" w:type="dxa"/>
        <w:tblLook w:val="04A0" w:firstRow="1" w:lastRow="0" w:firstColumn="1" w:lastColumn="0" w:noHBand="0" w:noVBand="1"/>
      </w:tblPr>
      <w:tblGrid>
        <w:gridCol w:w="1083"/>
        <w:gridCol w:w="897"/>
        <w:gridCol w:w="876"/>
        <w:gridCol w:w="979"/>
        <w:gridCol w:w="900"/>
        <w:gridCol w:w="876"/>
        <w:gridCol w:w="1310"/>
      </w:tblGrid>
      <w:tr w:rsidR="00150DA7" w:rsidRPr="00BE20B8" w:rsidTr="00165BCC">
        <w:trPr>
          <w:trHeight w:val="312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DA7" w:rsidRPr="00283593" w:rsidRDefault="00150DA7" w:rsidP="00B940F9">
            <w:pPr>
              <w:spacing w:after="0"/>
              <w:ind w:left="720"/>
              <w:rPr>
                <w:i/>
              </w:rPr>
            </w:pPr>
          </w:p>
        </w:tc>
        <w:tc>
          <w:tcPr>
            <w:tcW w:w="4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DA7" w:rsidRPr="00283593" w:rsidRDefault="009B3B4A" w:rsidP="00B940F9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283593">
              <w:rPr>
                <w:bCs/>
                <w:i/>
                <w:color w:val="000000"/>
              </w:rPr>
              <w:t>Order Quantity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DA7" w:rsidRPr="00283593" w:rsidRDefault="00150DA7" w:rsidP="00B940F9">
            <w:pPr>
              <w:spacing w:after="0"/>
              <w:jc w:val="center"/>
              <w:rPr>
                <w:bCs/>
                <w:i/>
                <w:color w:val="000000"/>
              </w:rPr>
            </w:pPr>
          </w:p>
        </w:tc>
      </w:tr>
      <w:tr w:rsidR="00150DA7" w:rsidRPr="00BE20B8" w:rsidTr="00165BCC">
        <w:trPr>
          <w:trHeight w:val="31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FB4452">
              <w:rPr>
                <w:bCs/>
                <w:i/>
                <w:color w:val="000000"/>
              </w:rPr>
              <w:t>Demand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FB4452">
              <w:rPr>
                <w:bCs/>
                <w:i/>
                <w:color w:val="000000"/>
              </w:rPr>
              <w:t>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FB4452">
              <w:rPr>
                <w:bCs/>
                <w:i/>
                <w:color w:val="000000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FB4452">
              <w:rPr>
                <w:bCs/>
                <w:i/>
                <w:color w:val="00000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FB4452">
              <w:rPr>
                <w:bCs/>
                <w:i/>
                <w:color w:val="000000"/>
              </w:rPr>
              <w:t>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FB4452">
              <w:rPr>
                <w:bCs/>
                <w:i/>
                <w:color w:val="000000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283593" w:rsidRDefault="009B3B4A" w:rsidP="00B940F9">
            <w:pPr>
              <w:spacing w:after="0"/>
              <w:rPr>
                <w:i/>
                <w:color w:val="000000"/>
              </w:rPr>
            </w:pPr>
            <w:r w:rsidRPr="00283593">
              <w:rPr>
                <w:i/>
                <w:color w:val="000000"/>
              </w:rPr>
              <w:t>Probability</w:t>
            </w:r>
          </w:p>
        </w:tc>
      </w:tr>
      <w:tr w:rsidR="00150DA7" w:rsidRPr="00BE20B8" w:rsidTr="00165BCC">
        <w:trPr>
          <w:trHeight w:val="312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color w:val="000000"/>
              </w:rPr>
            </w:pPr>
            <w:r w:rsidRPr="00FB4452">
              <w:rPr>
                <w:bCs/>
                <w:color w:val="000000"/>
              </w:rPr>
              <w:t>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$2,650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$2,100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$1,550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$1,000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0.10</w:t>
            </w:r>
          </w:p>
        </w:tc>
      </w:tr>
      <w:tr w:rsidR="00150DA7" w:rsidRPr="00BE20B8" w:rsidTr="00165BCC">
        <w:trPr>
          <w:trHeight w:val="312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283593" w:rsidRDefault="009B3B4A" w:rsidP="00B940F9">
            <w:pPr>
              <w:spacing w:after="0"/>
              <w:jc w:val="center"/>
              <w:rPr>
                <w:bCs/>
                <w:color w:val="000000"/>
              </w:rPr>
            </w:pPr>
            <w:r w:rsidRPr="00283593">
              <w:rPr>
                <w:bCs/>
                <w:color w:val="000000"/>
              </w:rPr>
              <w:t>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$3,600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$2,500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$1,950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0.20</w:t>
            </w:r>
          </w:p>
        </w:tc>
      </w:tr>
      <w:tr w:rsidR="00150DA7" w:rsidRPr="00BE20B8" w:rsidTr="00165BCC">
        <w:trPr>
          <w:trHeight w:val="312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color w:val="000000"/>
              </w:rPr>
            </w:pPr>
            <w:r w:rsidRPr="00FB4452">
              <w:rPr>
                <w:bCs/>
                <w:color w:val="000000"/>
              </w:rPr>
              <w:t>100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$3,600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$4,000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$3,450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$2,900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0.25</w:t>
            </w:r>
          </w:p>
        </w:tc>
      </w:tr>
      <w:tr w:rsidR="00150DA7" w:rsidRPr="00BE20B8" w:rsidTr="00165BCC">
        <w:trPr>
          <w:trHeight w:val="312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283593" w:rsidRDefault="009B3B4A" w:rsidP="00B940F9">
            <w:pPr>
              <w:spacing w:after="0"/>
              <w:jc w:val="center"/>
              <w:rPr>
                <w:bCs/>
                <w:color w:val="000000"/>
              </w:rPr>
            </w:pPr>
            <w:r w:rsidRPr="00283593">
              <w:rPr>
                <w:bCs/>
                <w:color w:val="000000"/>
              </w:rPr>
              <w:t>110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$3,600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$4,000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$4,400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$3,850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0.30</w:t>
            </w:r>
          </w:p>
        </w:tc>
      </w:tr>
      <w:tr w:rsidR="00150DA7" w:rsidRPr="00BE20B8" w:rsidTr="00165BCC">
        <w:trPr>
          <w:trHeight w:val="312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FB4452" w:rsidRDefault="009B3B4A" w:rsidP="00B940F9">
            <w:pPr>
              <w:spacing w:after="0"/>
              <w:jc w:val="center"/>
              <w:rPr>
                <w:bCs/>
                <w:color w:val="000000"/>
              </w:rPr>
            </w:pPr>
            <w:r w:rsidRPr="00FB4452">
              <w:rPr>
                <w:bCs/>
                <w:color w:val="000000"/>
              </w:rPr>
              <w:t>120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$3,600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$4,000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$4,400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$4,800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A7" w:rsidRPr="00BE20B8" w:rsidRDefault="00150DA7" w:rsidP="00B940F9">
            <w:pPr>
              <w:spacing w:after="0"/>
              <w:jc w:val="center"/>
              <w:rPr>
                <w:color w:val="000000"/>
              </w:rPr>
            </w:pPr>
            <w:r w:rsidRPr="00BE20B8">
              <w:rPr>
                <w:color w:val="000000"/>
              </w:rPr>
              <w:t>0.15</w:t>
            </w:r>
          </w:p>
        </w:tc>
      </w:tr>
    </w:tbl>
    <w:p w:rsidR="00150DA7" w:rsidRDefault="00150DA7" w:rsidP="00B940F9">
      <w:pPr>
        <w:spacing w:after="0"/>
      </w:pPr>
      <w:r>
        <w:t>Each sold book results in $40 profit</w:t>
      </w:r>
      <w:r w:rsidR="00134BE5">
        <w:t>;</w:t>
      </w:r>
      <w:r>
        <w:t xml:space="preserve"> each ordered, but unsold book results in a loss of $55.</w:t>
      </w:r>
    </w:p>
    <w:p w:rsidR="00150DA7" w:rsidRDefault="00150DA7" w:rsidP="00B940F9">
      <w:pPr>
        <w:spacing w:after="0"/>
      </w:pPr>
      <w:r>
        <w:t xml:space="preserve">5b. </w:t>
      </w:r>
      <w:proofErr w:type="gramStart"/>
      <w:r>
        <w:t>The</w:t>
      </w:r>
      <w:proofErr w:type="gramEnd"/>
      <w:r>
        <w:t xml:space="preserve"> maximum expected value is $3,620 for an order quantity of 100.</w:t>
      </w:r>
    </w:p>
    <w:p w:rsidR="00134BE5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Medium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6a. Laplace</w:t>
      </w:r>
      <w:r w:rsidR="00134BE5">
        <w:t>:</w:t>
      </w:r>
      <w:r>
        <w:t xml:space="preserve"> Greece $15.8</w:t>
      </w:r>
    </w:p>
    <w:p w:rsidR="00150DA7" w:rsidRDefault="00150DA7" w:rsidP="00B940F9">
      <w:pPr>
        <w:spacing w:after="0"/>
      </w:pPr>
      <w:r>
        <w:t xml:space="preserve">6b. </w:t>
      </w:r>
      <w:proofErr w:type="spellStart"/>
      <w:r>
        <w:t>Maximin</w:t>
      </w:r>
      <w:proofErr w:type="spellEnd"/>
      <w:r w:rsidR="00134BE5">
        <w:t>:</w:t>
      </w:r>
      <w:r>
        <w:t xml:space="preserve"> Greece $18</w:t>
      </w:r>
    </w:p>
    <w:p w:rsidR="00150DA7" w:rsidRDefault="00150DA7" w:rsidP="00B940F9">
      <w:pPr>
        <w:spacing w:after="0"/>
      </w:pPr>
      <w:r>
        <w:t>6c. Maximax</w:t>
      </w:r>
      <w:r w:rsidR="00134BE5">
        <w:t>:</w:t>
      </w:r>
      <w:r>
        <w:t xml:space="preserve"> Greece $14</w:t>
      </w:r>
    </w:p>
    <w:p w:rsidR="00150DA7" w:rsidRDefault="00150DA7" w:rsidP="00B940F9">
      <w:pPr>
        <w:spacing w:after="0"/>
      </w:pPr>
      <w:r>
        <w:t xml:space="preserve">6d. </w:t>
      </w:r>
      <w:proofErr w:type="spellStart"/>
      <w:r>
        <w:t>Hurwicz</w:t>
      </w:r>
      <w:proofErr w:type="spellEnd"/>
      <w:r w:rsidR="00134BE5">
        <w:t>:</w:t>
      </w:r>
      <w:r>
        <w:t xml:space="preserve"> Greece $16.4</w:t>
      </w:r>
    </w:p>
    <w:p w:rsidR="00150DA7" w:rsidRDefault="00150DA7" w:rsidP="00B940F9">
      <w:pPr>
        <w:spacing w:after="0"/>
      </w:pPr>
      <w:r>
        <w:t>6e. Minimax regret</w:t>
      </w:r>
      <w:r w:rsidR="00134BE5">
        <w:t>:</w:t>
      </w:r>
      <w:r>
        <w:t xml:space="preserve"> Greece $0</w:t>
      </w:r>
    </w:p>
    <w:p w:rsidR="00134BE5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Medium</w:t>
      </w:r>
    </w:p>
    <w:p w:rsidR="00134BE5" w:rsidRDefault="00134BE5" w:rsidP="00B940F9">
      <w:pPr>
        <w:spacing w:after="0"/>
      </w:pPr>
    </w:p>
    <w:p w:rsidR="00150DA7" w:rsidRDefault="00150DA7" w:rsidP="00B940F9">
      <w:pPr>
        <w:spacing w:after="0"/>
      </w:pPr>
      <w:r>
        <w:t>7a. Laplace</w:t>
      </w:r>
      <w:r w:rsidR="00134BE5">
        <w:t xml:space="preserve">: </w:t>
      </w:r>
      <w:r>
        <w:t>Chennai $24.33</w:t>
      </w:r>
    </w:p>
    <w:p w:rsidR="00150DA7" w:rsidRDefault="00150DA7" w:rsidP="00B940F9">
      <w:pPr>
        <w:spacing w:after="0"/>
      </w:pPr>
      <w:r>
        <w:t xml:space="preserve">7b. </w:t>
      </w:r>
      <w:proofErr w:type="spellStart"/>
      <w:r>
        <w:t>Maximin</w:t>
      </w:r>
      <w:proofErr w:type="spellEnd"/>
      <w:r w:rsidR="00134BE5">
        <w:t>:</w:t>
      </w:r>
      <w:r>
        <w:t xml:space="preserve"> Chittagong -$17</w:t>
      </w:r>
    </w:p>
    <w:p w:rsidR="00150DA7" w:rsidRDefault="00150DA7" w:rsidP="00B940F9">
      <w:pPr>
        <w:spacing w:after="0"/>
      </w:pPr>
      <w:r>
        <w:t>7c. Maximax</w:t>
      </w:r>
      <w:r w:rsidR="00134BE5">
        <w:t>:</w:t>
      </w:r>
      <w:r>
        <w:t xml:space="preserve"> Chennai $75</w:t>
      </w:r>
    </w:p>
    <w:p w:rsidR="00150DA7" w:rsidRDefault="00150DA7" w:rsidP="00B940F9">
      <w:pPr>
        <w:spacing w:after="0"/>
      </w:pPr>
      <w:r>
        <w:t xml:space="preserve">7d. </w:t>
      </w:r>
      <w:proofErr w:type="spellStart"/>
      <w:r>
        <w:t>Hurwicz</w:t>
      </w:r>
      <w:proofErr w:type="spellEnd"/>
      <w:r w:rsidR="00134BE5">
        <w:t>:</w:t>
      </w:r>
      <w:r>
        <w:t xml:space="preserve"> Manila $1.9</w:t>
      </w:r>
    </w:p>
    <w:p w:rsidR="00150DA7" w:rsidRDefault="00150DA7" w:rsidP="00B940F9">
      <w:pPr>
        <w:spacing w:after="0"/>
      </w:pPr>
      <w:r>
        <w:t xml:space="preserve">7e. </w:t>
      </w:r>
      <w:proofErr w:type="gramStart"/>
      <w:r>
        <w:t>Minimax</w:t>
      </w:r>
      <w:proofErr w:type="gramEnd"/>
      <w:r>
        <w:t xml:space="preserve"> regret</w:t>
      </w:r>
      <w:r w:rsidR="00134BE5">
        <w:t>:</w:t>
      </w:r>
      <w:r>
        <w:t xml:space="preserve"> Manila $15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Knowledge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Easy</w:t>
      </w:r>
    </w:p>
    <w:p w:rsidR="00150DA7" w:rsidRPr="0002428D" w:rsidRDefault="00150DA7" w:rsidP="00B940F9">
      <w:pPr>
        <w:spacing w:after="0"/>
      </w:pPr>
    </w:p>
    <w:p w:rsidR="00134BE5" w:rsidRDefault="00150DA7" w:rsidP="00B940F9">
      <w:pPr>
        <w:spacing w:after="0"/>
      </w:pPr>
      <w:r>
        <w:t xml:space="preserve">8a. </w:t>
      </w:r>
      <w:r w:rsidR="00134BE5">
        <w:t xml:space="preserve">EV for </w:t>
      </w:r>
      <w:r>
        <w:t>Chennai</w:t>
      </w:r>
      <w:r w:rsidR="00134BE5">
        <w:t>:</w:t>
      </w:r>
      <w:r>
        <w:t xml:space="preserve"> $33.1 (best)</w:t>
      </w:r>
    </w:p>
    <w:p w:rsidR="00134BE5" w:rsidRDefault="00134BE5" w:rsidP="00B940F9">
      <w:pPr>
        <w:spacing w:after="0"/>
      </w:pPr>
      <w:r>
        <w:t>EV for</w:t>
      </w:r>
      <w:r w:rsidR="00150DA7">
        <w:t xml:space="preserve"> Chittagong</w:t>
      </w:r>
      <w:r>
        <w:t>:</w:t>
      </w:r>
      <w:r w:rsidR="00150DA7">
        <w:t xml:space="preserve"> $21.8</w:t>
      </w:r>
    </w:p>
    <w:p w:rsidR="00134BE5" w:rsidRDefault="00134BE5" w:rsidP="00B940F9">
      <w:pPr>
        <w:spacing w:after="0"/>
      </w:pPr>
      <w:r>
        <w:t xml:space="preserve">EV for </w:t>
      </w:r>
      <w:r w:rsidR="00150DA7">
        <w:t>Manila</w:t>
      </w:r>
      <w:r>
        <w:t>:</w:t>
      </w:r>
      <w:r w:rsidR="00150DA7">
        <w:t xml:space="preserve"> $28.5</w:t>
      </w:r>
    </w:p>
    <w:p w:rsidR="00134BE5" w:rsidRDefault="00134BE5" w:rsidP="00B940F9">
      <w:pPr>
        <w:spacing w:after="0"/>
      </w:pPr>
      <w:r>
        <w:t xml:space="preserve">EV for </w:t>
      </w:r>
      <w:r w:rsidR="00150DA7">
        <w:t>Shanghai</w:t>
      </w:r>
      <w:r>
        <w:t>:</w:t>
      </w:r>
      <w:r w:rsidR="00150DA7">
        <w:t xml:space="preserve"> $29.2</w:t>
      </w:r>
    </w:p>
    <w:p w:rsidR="00150DA7" w:rsidRDefault="00134BE5" w:rsidP="00B940F9">
      <w:pPr>
        <w:spacing w:after="0"/>
      </w:pPr>
      <w:r>
        <w:t xml:space="preserve">EV for </w:t>
      </w:r>
      <w:r w:rsidR="001D1EDB">
        <w:t>Jakarta</w:t>
      </w:r>
      <w:r>
        <w:t>:</w:t>
      </w:r>
      <w:r w:rsidR="00150DA7">
        <w:t xml:space="preserve"> $25.9</w:t>
      </w:r>
    </w:p>
    <w:p w:rsidR="00150DA7" w:rsidRDefault="00150DA7" w:rsidP="00B940F9">
      <w:pPr>
        <w:spacing w:after="0"/>
      </w:pPr>
      <w:r>
        <w:t xml:space="preserve">8b. </w:t>
      </w:r>
      <w:proofErr w:type="gramStart"/>
      <w:r>
        <w:t>The</w:t>
      </w:r>
      <w:proofErr w:type="gramEnd"/>
      <w:r>
        <w:t xml:space="preserve"> expected value of perfect information is $7.3</w:t>
      </w:r>
      <w:r w:rsidR="00134BE5">
        <w:t xml:space="preserve"> </w:t>
      </w:r>
      <w:r>
        <w:t>=</w:t>
      </w:r>
      <w:r w:rsidR="00134BE5">
        <w:t xml:space="preserve"> </w:t>
      </w:r>
      <w:r>
        <w:t>$40.4</w:t>
      </w:r>
      <w:r w:rsidR="00134BE5">
        <w:t xml:space="preserve"> – </w:t>
      </w:r>
      <w:r>
        <w:t>$33.1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Knowledge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Easy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9a. Laplace</w:t>
      </w:r>
      <w:r w:rsidR="00134BE5">
        <w:t xml:space="preserve">: </w:t>
      </w:r>
      <w:r>
        <w:t>Stocks $333.33</w:t>
      </w:r>
    </w:p>
    <w:p w:rsidR="00150DA7" w:rsidRDefault="00150DA7" w:rsidP="00B940F9">
      <w:pPr>
        <w:spacing w:after="0"/>
      </w:pPr>
      <w:r>
        <w:t xml:space="preserve">9b. </w:t>
      </w:r>
      <w:proofErr w:type="spellStart"/>
      <w:r>
        <w:t>Maximin</w:t>
      </w:r>
      <w:proofErr w:type="spellEnd"/>
      <w:r w:rsidR="00134BE5">
        <w:t xml:space="preserve">: </w:t>
      </w:r>
      <w:r>
        <w:t xml:space="preserve">Money </w:t>
      </w:r>
      <w:r w:rsidR="00134BE5">
        <w:t>m</w:t>
      </w:r>
      <w:r>
        <w:t>arket $50</w:t>
      </w:r>
    </w:p>
    <w:p w:rsidR="00150DA7" w:rsidRDefault="00150DA7" w:rsidP="00B940F9">
      <w:pPr>
        <w:spacing w:after="0"/>
      </w:pPr>
      <w:r>
        <w:t>9c. Maximax</w:t>
      </w:r>
      <w:r w:rsidR="00134BE5">
        <w:t>:</w:t>
      </w:r>
      <w:r>
        <w:t xml:space="preserve"> Stocks $800</w:t>
      </w:r>
    </w:p>
    <w:p w:rsidR="00150DA7" w:rsidRDefault="00150DA7" w:rsidP="00B940F9">
      <w:pPr>
        <w:spacing w:after="0"/>
      </w:pPr>
      <w:r>
        <w:t xml:space="preserve">9d. </w:t>
      </w:r>
      <w:proofErr w:type="spellStart"/>
      <w:r>
        <w:t>Hurwicz</w:t>
      </w:r>
      <w:proofErr w:type="spellEnd"/>
      <w:r w:rsidR="00134BE5">
        <w:t>:</w:t>
      </w:r>
      <w:r>
        <w:t xml:space="preserve"> Money </w:t>
      </w:r>
      <w:r w:rsidR="00134BE5">
        <w:t>m</w:t>
      </w:r>
      <w:r>
        <w:t>arket $80</w:t>
      </w:r>
    </w:p>
    <w:p w:rsidR="00150DA7" w:rsidRDefault="00150DA7" w:rsidP="00B940F9">
      <w:pPr>
        <w:spacing w:after="0"/>
      </w:pPr>
      <w:r>
        <w:t xml:space="preserve">9e. </w:t>
      </w:r>
      <w:proofErr w:type="gramStart"/>
      <w:r>
        <w:t>Minimax</w:t>
      </w:r>
      <w:proofErr w:type="gramEnd"/>
      <w:r>
        <w:t xml:space="preserve"> regret</w:t>
      </w:r>
      <w:r w:rsidR="00134BE5">
        <w:t>:</w:t>
      </w:r>
      <w:r>
        <w:t xml:space="preserve"> Hedge </w:t>
      </w:r>
      <w:r w:rsidR="00134BE5">
        <w:t>f</w:t>
      </w:r>
      <w:r>
        <w:t>und $270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Knowledge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Easy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10a. Using probabilities of .3 for Stable, .5 for Favorable, and .2 for Unfavorable:</w:t>
      </w:r>
    </w:p>
    <w:p w:rsidR="00150DA7" w:rsidRDefault="00150DA7" w:rsidP="00B940F9">
      <w:pPr>
        <w:spacing w:after="0"/>
      </w:pPr>
      <w:r>
        <w:t xml:space="preserve">Stocks $490 (best); Bonds $224; Money </w:t>
      </w:r>
      <w:r w:rsidR="00134BE5">
        <w:t>m</w:t>
      </w:r>
      <w:r>
        <w:t xml:space="preserve">arket $118; Real </w:t>
      </w:r>
      <w:r w:rsidR="00134BE5">
        <w:t>e</w:t>
      </w:r>
      <w:r>
        <w:t xml:space="preserve">state $306; Hedge </w:t>
      </w:r>
      <w:r w:rsidR="00134BE5">
        <w:t>f</w:t>
      </w:r>
      <w:r>
        <w:t>und $407</w:t>
      </w:r>
    </w:p>
    <w:p w:rsidR="00150DA7" w:rsidRDefault="00150DA7" w:rsidP="00B940F9">
      <w:pPr>
        <w:spacing w:after="0"/>
      </w:pPr>
      <w:r>
        <w:t xml:space="preserve">10b. </w:t>
      </w:r>
      <w:proofErr w:type="gramStart"/>
      <w:r>
        <w:t>The</w:t>
      </w:r>
      <w:proofErr w:type="gramEnd"/>
      <w:r>
        <w:t xml:space="preserve"> expected value of perfect information is $70</w:t>
      </w:r>
      <w:r w:rsidR="00134BE5">
        <w:t xml:space="preserve"> </w:t>
      </w:r>
      <w:r>
        <w:t>=</w:t>
      </w:r>
      <w:r w:rsidR="00134BE5">
        <w:t xml:space="preserve"> </w:t>
      </w:r>
      <w:r>
        <w:t>$560</w:t>
      </w:r>
      <w:r w:rsidR="00134BE5">
        <w:t xml:space="preserve"> – </w:t>
      </w:r>
      <w:r>
        <w:t>$490.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Knowledge</w:t>
      </w:r>
    </w:p>
    <w:p w:rsidR="004B7FB8" w:rsidRDefault="008C521F" w:rsidP="00FB445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Easy</w:t>
      </w:r>
    </w:p>
    <w:p w:rsidR="00150DA7" w:rsidRPr="0002428D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11.</w:t>
      </w:r>
    </w:p>
    <w:p w:rsidR="00150DA7" w:rsidRDefault="00150DA7" w:rsidP="00B940F9">
      <w:pPr>
        <w:spacing w:after="0"/>
      </w:pPr>
      <w:r>
        <w:rPr>
          <w:noProof/>
        </w:rPr>
        <w:lastRenderedPageBreak/>
        <w:drawing>
          <wp:inline distT="0" distB="0" distL="0" distR="0">
            <wp:extent cx="4059936" cy="2898648"/>
            <wp:effectExtent l="0" t="0" r="0" b="0"/>
            <wp:docPr id="456" name="Picture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936" cy="28986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Going directly to market has a value of .4</w:t>
      </w:r>
      <w:r w:rsidR="00134BE5">
        <w:t xml:space="preserve"> </w:t>
      </w:r>
      <w:r>
        <w:t>x</w:t>
      </w:r>
      <w:r w:rsidR="00134BE5">
        <w:t xml:space="preserve"> </w:t>
      </w:r>
      <w:r>
        <w:t>$400</w:t>
      </w:r>
      <w:r w:rsidR="00134BE5">
        <w:t xml:space="preserve"> </w:t>
      </w:r>
      <w:r>
        <w:t>+</w:t>
      </w:r>
      <w:r w:rsidR="00134BE5">
        <w:t xml:space="preserve"> </w:t>
      </w:r>
      <w:r>
        <w:t>.6</w:t>
      </w:r>
      <w:r w:rsidR="00134BE5">
        <w:t xml:space="preserve"> </w:t>
      </w:r>
      <w:r>
        <w:t>x</w:t>
      </w:r>
      <w:r w:rsidR="00134BE5">
        <w:t xml:space="preserve"> </w:t>
      </w:r>
      <w:r>
        <w:t>-$120</w:t>
      </w:r>
      <w:r w:rsidR="00134BE5">
        <w:t xml:space="preserve"> </w:t>
      </w:r>
      <w:r>
        <w:t>=</w:t>
      </w:r>
      <w:r w:rsidR="00134BE5">
        <w:t xml:space="preserve"> </w:t>
      </w:r>
      <w:r>
        <w:t>$88</w:t>
      </w:r>
      <w:r w:rsidR="00134BE5">
        <w:t>.</w:t>
      </w:r>
    </w:p>
    <w:p w:rsidR="00150DA7" w:rsidRDefault="00150DA7" w:rsidP="00B940F9">
      <w:pPr>
        <w:spacing w:after="0"/>
      </w:pPr>
      <w:r>
        <w:t>The test market branch has a value of .8</w:t>
      </w:r>
      <w:r w:rsidR="00134BE5">
        <w:t xml:space="preserve"> </w:t>
      </w:r>
      <w:r>
        <w:t>x</w:t>
      </w:r>
      <w:r w:rsidR="00134BE5">
        <w:t xml:space="preserve"> </w:t>
      </w:r>
      <w:r>
        <w:t>400</w:t>
      </w:r>
      <w:r w:rsidR="00134BE5">
        <w:t xml:space="preserve"> </w:t>
      </w:r>
      <w:r>
        <w:t>+</w:t>
      </w:r>
      <w:r w:rsidR="00134BE5">
        <w:t xml:space="preserve"> </w:t>
      </w:r>
      <w:r>
        <w:t>.2</w:t>
      </w:r>
      <w:r w:rsidR="00134BE5">
        <w:t xml:space="preserve"> </w:t>
      </w:r>
      <w:r>
        <w:t>x</w:t>
      </w:r>
      <w:r w:rsidR="00134BE5">
        <w:t xml:space="preserve"> </w:t>
      </w:r>
      <w:r>
        <w:t>120</w:t>
      </w:r>
      <w:r w:rsidR="00134BE5">
        <w:t xml:space="preserve"> </w:t>
      </w:r>
      <w:r>
        <w:t>=</w:t>
      </w:r>
      <w:r w:rsidR="00134BE5">
        <w:t xml:space="preserve"> </w:t>
      </w:r>
      <w:r>
        <w:t>$148 to distribute after a favorable test and a value of $0 to distribute after an unfavorable test. Weighting these as 0.5 each yields a value of $74, less an initial outlay of $12, for an initial value of $62 to go to a test market. Thus, going directly to market is the best choice at an expected value of $88,000.</w:t>
      </w:r>
    </w:p>
    <w:p w:rsidR="00134BE5" w:rsidRDefault="008C521F" w:rsidP="00B940F9">
      <w:pPr>
        <w:spacing w:after="0"/>
      </w:pPr>
      <w:r>
        <w:t>Cognitive Domain: Analysis</w:t>
      </w:r>
    </w:p>
    <w:p w:rsidR="00150DA7" w:rsidRPr="0002428D" w:rsidRDefault="008C521F" w:rsidP="00B940F9">
      <w:pPr>
        <w:spacing w:after="0"/>
      </w:pPr>
      <w:r>
        <w:t>Difficulty Level: Medium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 xml:space="preserve">12a. </w:t>
      </w:r>
      <w:proofErr w:type="spellStart"/>
      <w:r>
        <w:t>Ozgun</w:t>
      </w:r>
      <w:proofErr w:type="spellEnd"/>
      <w:r>
        <w:t xml:space="preserve"> should build a large store for an expected payoff of $48,000.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rPr>
          <w:noProof/>
        </w:rPr>
        <w:drawing>
          <wp:inline distT="0" distB="0" distL="0" distR="0">
            <wp:extent cx="3557016" cy="3273552"/>
            <wp:effectExtent l="0" t="0" r="0" b="0"/>
            <wp:docPr id="458" name="Pictur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016" cy="3273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0DA7" w:rsidRDefault="00150DA7" w:rsidP="00B940F9">
      <w:pPr>
        <w:spacing w:after="0"/>
      </w:pPr>
      <w:r>
        <w:lastRenderedPageBreak/>
        <w:t>12b. Large store: Y=-380,000X+200,000</w:t>
      </w:r>
    </w:p>
    <w:p w:rsidR="00150DA7" w:rsidRDefault="00150DA7" w:rsidP="00B940F9">
      <w:pPr>
        <w:spacing w:after="0"/>
      </w:pPr>
      <w:r>
        <w:t>Medium store: Y=-240,000X+140,000</w:t>
      </w:r>
    </w:p>
    <w:p w:rsidR="00150DA7" w:rsidRDefault="00150DA7" w:rsidP="00B940F9">
      <w:pPr>
        <w:spacing w:after="0"/>
      </w:pPr>
      <w:r>
        <w:t>Small store: Y=-80,000X+60,000</w:t>
      </w:r>
    </w:p>
    <w:p w:rsidR="00150DA7" w:rsidRDefault="00150DA7" w:rsidP="00B940F9">
      <w:pPr>
        <w:spacing w:after="0"/>
      </w:pPr>
      <w:r>
        <w:t xml:space="preserve">Small </w:t>
      </w:r>
      <w:r w:rsidR="003F6548">
        <w:t>and</w:t>
      </w:r>
      <w:r>
        <w:t xml:space="preserve"> Medium intersection: -80,000X+60,000=-240,000X+140,000; X=.5</w:t>
      </w:r>
    </w:p>
    <w:p w:rsidR="00150DA7" w:rsidRDefault="00150DA7" w:rsidP="00B940F9">
      <w:pPr>
        <w:spacing w:after="0"/>
      </w:pPr>
      <w:r>
        <w:t xml:space="preserve">Large </w:t>
      </w:r>
      <w:r w:rsidR="003F6548">
        <w:t>and</w:t>
      </w:r>
      <w:r>
        <w:t xml:space="preserve"> Medium intersection: -380,000X+200,000=-240,000X+140,000; X=0.42</w:t>
      </w:r>
    </w:p>
    <w:p w:rsidR="00150DA7" w:rsidRDefault="00150DA7" w:rsidP="00B940F9">
      <w:pPr>
        <w:spacing w:after="0"/>
      </w:pPr>
      <w:r>
        <w:t xml:space="preserve">From </w:t>
      </w:r>
      <w:proofErr w:type="gramStart"/>
      <w:r>
        <w:t>P(</w:t>
      </w:r>
      <w:proofErr w:type="gramEnd"/>
      <w:r>
        <w:t>low demand)</w:t>
      </w:r>
      <w:r w:rsidR="003F6548">
        <w:t xml:space="preserve"> </w:t>
      </w:r>
      <w:r>
        <w:t>=</w:t>
      </w:r>
      <w:r w:rsidR="003F6548">
        <w:t xml:space="preserve"> </w:t>
      </w:r>
      <w:r>
        <w:t>0 to 0.42, choose Large</w:t>
      </w:r>
      <w:r w:rsidR="003F6548">
        <w:t>;</w:t>
      </w:r>
      <w:r>
        <w:t xml:space="preserve"> from P(low demand)</w:t>
      </w:r>
      <w:r w:rsidR="003F6548">
        <w:t xml:space="preserve"> </w:t>
      </w:r>
      <w:r>
        <w:t>=</w:t>
      </w:r>
      <w:r w:rsidR="003F6548">
        <w:t xml:space="preserve"> </w:t>
      </w:r>
      <w:r>
        <w:t>0.42 to 0.5 choose Medium</w:t>
      </w:r>
      <w:r w:rsidR="003F6548">
        <w:t>;</w:t>
      </w:r>
      <w:r>
        <w:t xml:space="preserve"> and for P(low demand) above 0.5</w:t>
      </w:r>
      <w:r w:rsidR="003F6548">
        <w:t>,</w:t>
      </w:r>
      <w:r>
        <w:t xml:space="preserve"> choose Small.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40640</wp:posOffset>
            </wp:positionV>
            <wp:extent cx="4215384" cy="2523744"/>
            <wp:effectExtent l="0" t="0" r="0" b="0"/>
            <wp:wrapNone/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384" cy="25237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 xml:space="preserve">12c. </w:t>
      </w:r>
      <w:proofErr w:type="gramStart"/>
      <w:r>
        <w:t>The</w:t>
      </w:r>
      <w:proofErr w:type="gramEnd"/>
      <w:r>
        <w:t xml:space="preserve"> expected value of perfect information is $64,000</w:t>
      </w:r>
      <w:r w:rsidR="003F6548">
        <w:t xml:space="preserve"> </w:t>
      </w:r>
      <w:r>
        <w:t>=</w:t>
      </w:r>
      <w:r w:rsidR="003F6548">
        <w:t xml:space="preserve"> </w:t>
      </w:r>
      <w:r>
        <w:t>$112,000</w:t>
      </w:r>
      <w:r w:rsidR="003F6548">
        <w:t xml:space="preserve"> – </w:t>
      </w:r>
      <w:r>
        <w:t>$48,000</w:t>
      </w:r>
    </w:p>
    <w:p w:rsidR="003F6548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Hard</w:t>
      </w:r>
    </w:p>
    <w:p w:rsidR="00150DA7" w:rsidRPr="0002428D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 xml:space="preserve">13a. </w:t>
      </w:r>
      <w:proofErr w:type="gramStart"/>
      <w:r>
        <w:t>The</w:t>
      </w:r>
      <w:proofErr w:type="gramEnd"/>
      <w:r>
        <w:t xml:space="preserve"> optimal choice is build large, which has an expected value of $280,000.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996950</wp:posOffset>
            </wp:positionH>
            <wp:positionV relativeFrom="paragraph">
              <wp:posOffset>6350</wp:posOffset>
            </wp:positionV>
            <wp:extent cx="3044825" cy="2359025"/>
            <wp:effectExtent l="0" t="0" r="0" b="0"/>
            <wp:wrapNone/>
            <wp:docPr id="459" name="Picture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359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 xml:space="preserve">13b. </w:t>
      </w:r>
    </w:p>
    <w:p w:rsidR="0099528C" w:rsidRDefault="0099528C" w:rsidP="00B940F9">
      <w:pPr>
        <w:spacing w:after="0"/>
      </w:pPr>
    </w:p>
    <w:p w:rsidR="0099528C" w:rsidRDefault="0099528C" w:rsidP="00B940F9">
      <w:pPr>
        <w:spacing w:after="0"/>
      </w:pPr>
    </w:p>
    <w:p w:rsidR="00150DA7" w:rsidRDefault="00150DA7" w:rsidP="00B940F9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59055</wp:posOffset>
            </wp:positionV>
            <wp:extent cx="4123944" cy="2478024"/>
            <wp:effectExtent l="0" t="0" r="0" b="0"/>
            <wp:wrapNone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944" cy="2478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Small demand</w:t>
      </w:r>
      <w:r w:rsidR="003F6548">
        <w:t xml:space="preserve"> </w:t>
      </w:r>
      <w:r>
        <w:t>=</w:t>
      </w:r>
      <w:r w:rsidR="003F6548">
        <w:t xml:space="preserve"> </w:t>
      </w:r>
      <w:r>
        <w:t>150,000X</w:t>
      </w:r>
      <w:r w:rsidR="003F6548">
        <w:t xml:space="preserve"> </w:t>
      </w:r>
      <w:r>
        <w:t>+</w:t>
      </w:r>
      <w:r w:rsidR="003F6548">
        <w:t xml:space="preserve"> </w:t>
      </w:r>
      <w:r>
        <w:t>100,000</w:t>
      </w:r>
      <w:proofErr w:type="gramStart"/>
      <w:r w:rsidR="003F6548">
        <w:t>;</w:t>
      </w:r>
      <w:r>
        <w:t xml:space="preserve">  Large</w:t>
      </w:r>
      <w:proofErr w:type="gramEnd"/>
      <w:r>
        <w:t xml:space="preserve"> demand</w:t>
      </w:r>
      <w:r w:rsidR="003F6548">
        <w:t xml:space="preserve"> </w:t>
      </w:r>
      <w:r>
        <w:t>=</w:t>
      </w:r>
      <w:r w:rsidR="003F6548">
        <w:t xml:space="preserve"> </w:t>
      </w:r>
      <w:r>
        <w:t>800,000X</w:t>
      </w:r>
      <w:r w:rsidR="003F6548">
        <w:t xml:space="preserve"> – </w:t>
      </w:r>
      <w:r>
        <w:t>200,000</w:t>
      </w:r>
    </w:p>
    <w:p w:rsidR="00150DA7" w:rsidRDefault="00150DA7" w:rsidP="00B940F9">
      <w:pPr>
        <w:spacing w:after="0"/>
      </w:pPr>
      <w:r>
        <w:t xml:space="preserve">Intersection point is 0.46. From </w:t>
      </w:r>
      <w:proofErr w:type="gramStart"/>
      <w:r>
        <w:t>P(</w:t>
      </w:r>
      <w:proofErr w:type="gramEnd"/>
      <w:r>
        <w:t xml:space="preserve">High demand) = 0 to 0.42, build </w:t>
      </w:r>
      <w:r w:rsidR="0099528C">
        <w:t>S</w:t>
      </w:r>
      <w:r>
        <w:t xml:space="preserve">mall, and from P(High demand) 0.42 to 1, build </w:t>
      </w:r>
      <w:r w:rsidR="0099528C">
        <w:t>L</w:t>
      </w:r>
      <w:r>
        <w:t>arge.</w:t>
      </w:r>
    </w:p>
    <w:p w:rsidR="00150DA7" w:rsidRDefault="00150DA7" w:rsidP="00B940F9">
      <w:pPr>
        <w:spacing w:after="0"/>
      </w:pPr>
      <w:r>
        <w:t>13c. EVPI = $120,000</w:t>
      </w:r>
      <w:r w:rsidR="003F6548">
        <w:t xml:space="preserve"> </w:t>
      </w:r>
      <w:r>
        <w:t>=</w:t>
      </w:r>
      <w:r w:rsidR="003F6548">
        <w:t xml:space="preserve"> </w:t>
      </w:r>
      <w:r>
        <w:t>$400,000</w:t>
      </w:r>
      <w:r w:rsidR="003F6548">
        <w:t xml:space="preserve"> – </w:t>
      </w:r>
      <w:r>
        <w:t>$280,000</w:t>
      </w:r>
    </w:p>
    <w:p w:rsidR="003F6548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Hard</w:t>
      </w:r>
    </w:p>
    <w:p w:rsidR="00150DA7" w:rsidRPr="0002428D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14a.</w:t>
      </w:r>
    </w:p>
    <w:p w:rsidR="00150DA7" w:rsidRDefault="00150DA7" w:rsidP="00B940F9">
      <w:pPr>
        <w:spacing w:after="0"/>
      </w:pPr>
    </w:p>
    <w:p w:rsidR="00150DA7" w:rsidRDefault="0044114A" w:rsidP="00B940F9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E87558" wp14:editId="62EA6A10">
            <wp:simplePos x="0" y="0"/>
            <wp:positionH relativeFrom="column">
              <wp:posOffset>38100</wp:posOffset>
            </wp:positionH>
            <wp:positionV relativeFrom="page">
              <wp:posOffset>5553075</wp:posOffset>
            </wp:positionV>
            <wp:extent cx="5324475" cy="3762375"/>
            <wp:effectExtent l="19050" t="0" r="0" b="0"/>
            <wp:wrapNone/>
            <wp:docPr id="491" name="Picture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762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lastRenderedPageBreak/>
        <w:t xml:space="preserve">14b. No </w:t>
      </w:r>
      <w:r w:rsidR="00165BCC">
        <w:t>t</w:t>
      </w:r>
      <w:r>
        <w:t xml:space="preserve">est </w:t>
      </w:r>
      <w:r w:rsidR="00165BCC">
        <w:t>m</w:t>
      </w:r>
      <w:r>
        <w:t xml:space="preserve">arket </w:t>
      </w:r>
      <w:r w:rsidR="00165BCC">
        <w:t>b</w:t>
      </w:r>
      <w:r>
        <w:t>ranch: Large</w:t>
      </w:r>
      <w:r w:rsidR="00165BCC">
        <w:t xml:space="preserve"> </w:t>
      </w:r>
      <w:r>
        <w:t>=</w:t>
      </w:r>
      <w:r w:rsidR="00165BCC">
        <w:t xml:space="preserve"> </w:t>
      </w:r>
      <w:r>
        <w:t>.6</w:t>
      </w:r>
      <w:r w:rsidR="00DF678F">
        <w:t xml:space="preserve"> </w:t>
      </w:r>
      <w:r>
        <w:t>x200-.4x180</w:t>
      </w:r>
      <w:r w:rsidR="00165BCC">
        <w:t xml:space="preserve"> </w:t>
      </w:r>
      <w:r>
        <w:t>=</w:t>
      </w:r>
      <w:r w:rsidR="00165BCC">
        <w:t xml:space="preserve"> </w:t>
      </w:r>
      <w:r>
        <w:t>$48K; Medium</w:t>
      </w:r>
      <w:r w:rsidR="00165BCC">
        <w:t xml:space="preserve"> </w:t>
      </w:r>
      <w:r>
        <w:t>=</w:t>
      </w:r>
      <w:r w:rsidR="00165BCC">
        <w:t xml:space="preserve"> </w:t>
      </w:r>
      <w:r>
        <w:t>.6x140-.4x100</w:t>
      </w:r>
      <w:r w:rsidR="00165BCC">
        <w:t xml:space="preserve"> </w:t>
      </w:r>
      <w:r>
        <w:t>=</w:t>
      </w:r>
      <w:r w:rsidR="00165BCC">
        <w:t xml:space="preserve"> </w:t>
      </w:r>
      <w:r>
        <w:t>$44K; Small</w:t>
      </w:r>
      <w:r w:rsidR="00165BCC">
        <w:t xml:space="preserve"> </w:t>
      </w:r>
      <w:r>
        <w:t>=</w:t>
      </w:r>
      <w:r w:rsidR="00165BCC">
        <w:t xml:space="preserve"> </w:t>
      </w:r>
      <w:r>
        <w:t>.6x60-.4x20</w:t>
      </w:r>
      <w:r w:rsidR="00165BCC">
        <w:t xml:space="preserve"> </w:t>
      </w:r>
      <w:r>
        <w:t>=</w:t>
      </w:r>
      <w:r w:rsidR="00165BCC">
        <w:t xml:space="preserve"> </w:t>
      </w:r>
      <w:r>
        <w:t>$28K</w:t>
      </w:r>
      <w:r w:rsidRPr="001418C3">
        <w:sym w:font="Wingdings" w:char="F0E0"/>
      </w:r>
      <w:r>
        <w:t>build Large $48,000</w:t>
      </w:r>
    </w:p>
    <w:p w:rsidR="00283593" w:rsidRDefault="00283593" w:rsidP="00B940F9">
      <w:pPr>
        <w:spacing w:after="0"/>
      </w:pPr>
    </w:p>
    <w:p w:rsidR="00150DA7" w:rsidRDefault="00150DA7" w:rsidP="00B940F9">
      <w:pPr>
        <w:spacing w:after="0"/>
      </w:pPr>
      <w:r>
        <w:t xml:space="preserve">Test </w:t>
      </w:r>
      <w:r w:rsidR="00165BCC">
        <w:t>m</w:t>
      </w:r>
      <w:r>
        <w:t xml:space="preserve">arket </w:t>
      </w:r>
      <w:r w:rsidR="00165BCC">
        <w:t>f</w:t>
      </w:r>
      <w:r>
        <w:t xml:space="preserve">avorable </w:t>
      </w:r>
      <w:r w:rsidR="00165BCC">
        <w:t>b</w:t>
      </w:r>
      <w:r>
        <w:t>ranch: Large</w:t>
      </w:r>
      <w:r w:rsidR="00165BCC">
        <w:t xml:space="preserve"> </w:t>
      </w:r>
      <w:r>
        <w:t>=</w:t>
      </w:r>
      <w:r w:rsidR="00165BCC">
        <w:t xml:space="preserve"> </w:t>
      </w:r>
      <w:r>
        <w:t>.85x190-.15x-190</w:t>
      </w:r>
      <w:r w:rsidR="00165BCC">
        <w:t xml:space="preserve"> </w:t>
      </w:r>
      <w:r>
        <w:t>=</w:t>
      </w:r>
      <w:r w:rsidR="00165BCC">
        <w:t xml:space="preserve"> </w:t>
      </w:r>
      <w:r>
        <w:t>$133K; Medium</w:t>
      </w:r>
      <w:r w:rsidR="00165BCC">
        <w:t xml:space="preserve"> </w:t>
      </w:r>
      <w:r>
        <w:t>=</w:t>
      </w:r>
      <w:r w:rsidR="00165BCC">
        <w:t xml:space="preserve"> </w:t>
      </w:r>
      <w:r>
        <w:t>.85x130-.15x-110</w:t>
      </w:r>
      <w:r w:rsidR="00165BCC">
        <w:t xml:space="preserve"> </w:t>
      </w:r>
      <w:r>
        <w:t>=</w:t>
      </w:r>
      <w:r w:rsidR="00165BCC">
        <w:t xml:space="preserve"> </w:t>
      </w:r>
      <w:r>
        <w:t>$94K; Small</w:t>
      </w:r>
      <w:r w:rsidR="00165BCC">
        <w:t xml:space="preserve"> </w:t>
      </w:r>
      <w:r>
        <w:t>=</w:t>
      </w:r>
      <w:r w:rsidR="00165BCC">
        <w:t xml:space="preserve"> </w:t>
      </w:r>
      <w:r>
        <w:t>.85x50-.15x30</w:t>
      </w:r>
      <w:r w:rsidR="00165BCC">
        <w:t xml:space="preserve"> </w:t>
      </w:r>
      <w:r>
        <w:t>=</w:t>
      </w:r>
      <w:r w:rsidR="00165BCC">
        <w:t xml:space="preserve"> </w:t>
      </w:r>
      <w:r>
        <w:t>$38K</w:t>
      </w:r>
      <w:r w:rsidRPr="001418C3">
        <w:sym w:font="Wingdings" w:char="F0E0"/>
      </w:r>
      <w:r>
        <w:t>build Large $133,000</w:t>
      </w:r>
    </w:p>
    <w:p w:rsidR="00283593" w:rsidRDefault="00283593" w:rsidP="00B940F9">
      <w:pPr>
        <w:spacing w:after="0"/>
      </w:pPr>
    </w:p>
    <w:p w:rsidR="00150DA7" w:rsidRDefault="00150DA7" w:rsidP="00B940F9">
      <w:pPr>
        <w:spacing w:after="0"/>
      </w:pPr>
      <w:r>
        <w:t xml:space="preserve">Test </w:t>
      </w:r>
      <w:r w:rsidR="00165BCC">
        <w:t>m</w:t>
      </w:r>
      <w:r>
        <w:t xml:space="preserve">arket </w:t>
      </w:r>
      <w:r w:rsidR="00165BCC">
        <w:t>u</w:t>
      </w:r>
      <w:r>
        <w:t xml:space="preserve">nfavorable </w:t>
      </w:r>
      <w:r w:rsidR="00165BCC">
        <w:t>b</w:t>
      </w:r>
      <w:r>
        <w:t>ranch: Large</w:t>
      </w:r>
      <w:r w:rsidR="00165BCC">
        <w:t xml:space="preserve"> </w:t>
      </w:r>
      <w:r>
        <w:t>=</w:t>
      </w:r>
      <w:r w:rsidR="00165BCC">
        <w:t xml:space="preserve"> </w:t>
      </w:r>
      <w:r>
        <w:t>.15x190-.85x-110</w:t>
      </w:r>
      <w:r w:rsidR="00165BCC">
        <w:t xml:space="preserve"> </w:t>
      </w:r>
      <w:r>
        <w:t>=</w:t>
      </w:r>
      <w:r w:rsidR="00165BCC">
        <w:t xml:space="preserve"> </w:t>
      </w:r>
      <w:r>
        <w:t>-$133K; Medium</w:t>
      </w:r>
      <w:r w:rsidR="00165BCC">
        <w:t xml:space="preserve"> </w:t>
      </w:r>
      <w:r>
        <w:t>=</w:t>
      </w:r>
      <w:r w:rsidR="00165BCC">
        <w:t xml:space="preserve"> </w:t>
      </w:r>
      <w:r>
        <w:t>.15x130-.85x-110</w:t>
      </w:r>
      <w:r w:rsidR="00165BCC">
        <w:t xml:space="preserve"> </w:t>
      </w:r>
      <w:r>
        <w:t>=</w:t>
      </w:r>
      <w:r w:rsidR="00165BCC">
        <w:t xml:space="preserve"> </w:t>
      </w:r>
      <w:r>
        <w:t>-$74K; Small</w:t>
      </w:r>
      <w:r w:rsidR="00165BCC">
        <w:t xml:space="preserve"> </w:t>
      </w:r>
      <w:r>
        <w:t>=.15x50-.85x30</w:t>
      </w:r>
      <w:r w:rsidR="00165BCC">
        <w:t xml:space="preserve"> </w:t>
      </w:r>
      <w:r>
        <w:t>=</w:t>
      </w:r>
      <w:r w:rsidR="00165BCC">
        <w:t xml:space="preserve"> </w:t>
      </w:r>
      <w:r>
        <w:t>-$18K</w:t>
      </w:r>
      <w:r w:rsidRPr="001418C3">
        <w:sym w:font="Wingdings" w:char="F0E0"/>
      </w:r>
      <w:r>
        <w:t>build Small -$18,000</w:t>
      </w:r>
    </w:p>
    <w:p w:rsidR="00283593" w:rsidRDefault="00283593" w:rsidP="00B940F9">
      <w:pPr>
        <w:spacing w:after="0"/>
      </w:pPr>
    </w:p>
    <w:p w:rsidR="00150DA7" w:rsidRDefault="00150DA7" w:rsidP="00B940F9">
      <w:pPr>
        <w:spacing w:after="0"/>
      </w:pPr>
      <w:r>
        <w:t>Test market branch: 0.5x133-0.5x18</w:t>
      </w:r>
      <w:r w:rsidR="00165BCC">
        <w:t xml:space="preserve"> </w:t>
      </w:r>
      <w:r>
        <w:t>=</w:t>
      </w:r>
      <w:r w:rsidR="00165BCC">
        <w:t xml:space="preserve"> </w:t>
      </w:r>
      <w:r>
        <w:t>$57,500</w:t>
      </w:r>
    </w:p>
    <w:p w:rsidR="00150DA7" w:rsidRDefault="00150DA7" w:rsidP="00B940F9">
      <w:pPr>
        <w:spacing w:after="0"/>
      </w:pPr>
      <w:r>
        <w:t>Choose test market since $57,500</w:t>
      </w:r>
      <w:r w:rsidR="00165BCC">
        <w:t xml:space="preserve"> </w:t>
      </w:r>
      <w:r>
        <w:t>&gt;</w:t>
      </w:r>
      <w:r w:rsidR="00165BCC">
        <w:t xml:space="preserve"> </w:t>
      </w:r>
      <w:r>
        <w:t>$48,000</w:t>
      </w:r>
      <w:r w:rsidR="00165BCC">
        <w:t>.</w:t>
      </w:r>
    </w:p>
    <w:p w:rsidR="00283593" w:rsidRDefault="00283593" w:rsidP="00B940F9">
      <w:pPr>
        <w:spacing w:after="0"/>
      </w:pPr>
    </w:p>
    <w:p w:rsidR="00165BCC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Hard</w:t>
      </w:r>
    </w:p>
    <w:p w:rsidR="00150DA7" w:rsidRDefault="0044114A" w:rsidP="00B940F9">
      <w:pPr>
        <w:spacing w:after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50D72F5" wp14:editId="2FFFF7FF">
            <wp:simplePos x="0" y="0"/>
            <wp:positionH relativeFrom="margin">
              <wp:posOffset>228600</wp:posOffset>
            </wp:positionH>
            <wp:positionV relativeFrom="page">
              <wp:posOffset>3238500</wp:posOffset>
            </wp:positionV>
            <wp:extent cx="4152900" cy="2571750"/>
            <wp:effectExtent l="19050" t="0" r="0" b="0"/>
            <wp:wrapNone/>
            <wp:docPr id="270" name="Pictur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0DA7" w:rsidRDefault="00150DA7" w:rsidP="00B940F9">
      <w:pPr>
        <w:spacing w:after="0"/>
      </w:pPr>
      <w:r>
        <w:t xml:space="preserve">15. 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Expand branch: .6</w:t>
      </w:r>
      <w:r w:rsidR="00165BCC">
        <w:t xml:space="preserve"> </w:t>
      </w:r>
      <w:r>
        <w:t>x</w:t>
      </w:r>
      <w:r w:rsidR="00165BCC">
        <w:t xml:space="preserve"> </w:t>
      </w:r>
      <w:r>
        <w:t>500</w:t>
      </w:r>
      <w:r w:rsidR="00165BCC">
        <w:t xml:space="preserve"> – </w:t>
      </w:r>
      <w:r>
        <w:t>.4</w:t>
      </w:r>
      <w:r w:rsidR="00165BCC">
        <w:t xml:space="preserve"> </w:t>
      </w:r>
      <w:r>
        <w:t>x</w:t>
      </w:r>
      <w:r w:rsidR="00165BCC">
        <w:t xml:space="preserve"> </w:t>
      </w:r>
      <w:r>
        <w:t>100</w:t>
      </w:r>
      <w:r w:rsidR="00165BCC">
        <w:t xml:space="preserve"> – </w:t>
      </w:r>
      <w:r>
        <w:t>100</w:t>
      </w:r>
      <w:r w:rsidR="00165BCC">
        <w:t xml:space="preserve"> </w:t>
      </w:r>
      <w:r>
        <w:t>=</w:t>
      </w:r>
      <w:r w:rsidR="00165BCC">
        <w:t xml:space="preserve"> </w:t>
      </w:r>
      <w:r>
        <w:t>$160,000</w:t>
      </w:r>
    </w:p>
    <w:p w:rsidR="00150DA7" w:rsidRDefault="00150DA7" w:rsidP="00B940F9">
      <w:pPr>
        <w:spacing w:after="0"/>
      </w:pPr>
      <w:r>
        <w:t>Land branch: .6</w:t>
      </w:r>
      <w:r w:rsidR="00165BCC">
        <w:t xml:space="preserve"> </w:t>
      </w:r>
      <w:r>
        <w:t>x</w:t>
      </w:r>
      <w:r w:rsidR="00165BCC">
        <w:t xml:space="preserve"> </w:t>
      </w:r>
      <w:r>
        <w:t>750</w:t>
      </w:r>
      <w:r w:rsidR="00165BCC">
        <w:t xml:space="preserve"> </w:t>
      </w:r>
      <w:r>
        <w:t>+</w:t>
      </w:r>
      <w:r w:rsidR="00165BCC">
        <w:t xml:space="preserve"> </w:t>
      </w:r>
      <w:r>
        <w:t>.4</w:t>
      </w:r>
      <w:r w:rsidR="00165BCC">
        <w:t xml:space="preserve"> </w:t>
      </w:r>
      <w:r>
        <w:t>x</w:t>
      </w:r>
      <w:r w:rsidR="00165BCC">
        <w:t xml:space="preserve"> </w:t>
      </w:r>
      <w:r>
        <w:t>180</w:t>
      </w:r>
      <w:r w:rsidR="00165BCC">
        <w:t xml:space="preserve"> – </w:t>
      </w:r>
      <w:r>
        <w:t>150</w:t>
      </w:r>
      <w:r w:rsidR="00165BCC">
        <w:t xml:space="preserve"> </w:t>
      </w:r>
      <w:r>
        <w:t>=</w:t>
      </w:r>
      <w:r w:rsidR="00165BCC">
        <w:t xml:space="preserve"> </w:t>
      </w:r>
      <w:r>
        <w:t>$372,000</w:t>
      </w:r>
    </w:p>
    <w:p w:rsidR="00150DA7" w:rsidRDefault="00150DA7" w:rsidP="00B940F9">
      <w:pPr>
        <w:spacing w:after="0"/>
      </w:pPr>
      <w:r>
        <w:t>Sanjay should buy land.</w:t>
      </w:r>
    </w:p>
    <w:p w:rsidR="00165BCC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Medium</w:t>
      </w:r>
    </w:p>
    <w:p w:rsidR="00150DA7" w:rsidRDefault="00150DA7" w:rsidP="00B940F9">
      <w:pPr>
        <w:spacing w:after="0"/>
      </w:pPr>
    </w:p>
    <w:p w:rsidR="00150DA7" w:rsidRDefault="0044114A" w:rsidP="00B940F9">
      <w:pPr>
        <w:spacing w:after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8103822" wp14:editId="514650A2">
            <wp:simplePos x="0" y="0"/>
            <wp:positionH relativeFrom="column">
              <wp:posOffset>313055</wp:posOffset>
            </wp:positionH>
            <wp:positionV relativeFrom="paragraph">
              <wp:posOffset>57785</wp:posOffset>
            </wp:positionV>
            <wp:extent cx="4227195" cy="2541270"/>
            <wp:effectExtent l="19050" t="0" r="0" b="0"/>
            <wp:wrapNone/>
            <wp:docPr id="274" name="Picture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254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0DA7">
        <w:t>16.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65BCC" w:rsidRDefault="00165BCC" w:rsidP="00B940F9">
      <w:pPr>
        <w:spacing w:after="0"/>
      </w:pPr>
    </w:p>
    <w:p w:rsidR="00165BCC" w:rsidRDefault="00165BCC" w:rsidP="00B940F9">
      <w:pPr>
        <w:spacing w:after="0"/>
      </w:pPr>
    </w:p>
    <w:p w:rsidR="0099528C" w:rsidRDefault="0099528C" w:rsidP="00B940F9">
      <w:pPr>
        <w:spacing w:after="0"/>
      </w:pPr>
    </w:p>
    <w:p w:rsidR="00150DA7" w:rsidRDefault="00150DA7" w:rsidP="00B940F9">
      <w:pPr>
        <w:spacing w:after="0"/>
      </w:pPr>
      <w:r>
        <w:t>Innovative branch</w:t>
      </w:r>
      <w:r w:rsidR="00165BCC">
        <w:t xml:space="preserve"> </w:t>
      </w:r>
      <w:r>
        <w:t>=</w:t>
      </w:r>
      <w:r w:rsidR="00165BCC">
        <w:t xml:space="preserve"> </w:t>
      </w:r>
      <w:r>
        <w:t>$500M, Existing branch</w:t>
      </w:r>
      <w:r w:rsidR="00165BCC">
        <w:t xml:space="preserve"> </w:t>
      </w:r>
      <w:r>
        <w:t>=</w:t>
      </w:r>
      <w:r w:rsidR="00165BCC">
        <w:t xml:space="preserve"> </w:t>
      </w:r>
      <w:r>
        <w:t>$255.5M, Subcontract branch</w:t>
      </w:r>
      <w:r w:rsidR="00165BCC">
        <w:t xml:space="preserve"> </w:t>
      </w:r>
      <w:r>
        <w:t>=</w:t>
      </w:r>
      <w:r w:rsidR="00165BCC">
        <w:t xml:space="preserve"> </w:t>
      </w:r>
      <w:r>
        <w:t>$200M</w:t>
      </w:r>
      <w:r w:rsidR="00165BCC">
        <w:t>;</w:t>
      </w:r>
      <w:r>
        <w:t xml:space="preserve"> choose Innovative.</w:t>
      </w:r>
    </w:p>
    <w:p w:rsidR="00150DA7" w:rsidRDefault="00150DA7" w:rsidP="00B940F9">
      <w:pPr>
        <w:spacing w:after="0"/>
      </w:pPr>
      <w:r>
        <w:t>Bid branch: .65</w:t>
      </w:r>
      <w:r w:rsidR="00165BCC">
        <w:t xml:space="preserve"> </w:t>
      </w:r>
      <w:r>
        <w:t>x</w:t>
      </w:r>
      <w:r w:rsidR="00165BCC">
        <w:t xml:space="preserve"> </w:t>
      </w:r>
      <w:r>
        <w:t>500M</w:t>
      </w:r>
      <w:r w:rsidR="00165BCC">
        <w:t xml:space="preserve"> </w:t>
      </w:r>
      <w:r>
        <w:t>+</w:t>
      </w:r>
      <w:r w:rsidR="00165BCC">
        <w:t xml:space="preserve"> </w:t>
      </w:r>
      <w:r>
        <w:t>.35</w:t>
      </w:r>
      <w:r w:rsidR="00165BCC">
        <w:t xml:space="preserve"> </w:t>
      </w:r>
      <w:r>
        <w:t>x</w:t>
      </w:r>
      <w:r w:rsidR="00165BCC">
        <w:t xml:space="preserve"> </w:t>
      </w:r>
      <w:r>
        <w:t>0</w:t>
      </w:r>
      <w:r w:rsidR="00D93F8E">
        <w:t xml:space="preserve"> – </w:t>
      </w:r>
      <w:r>
        <w:t>3,000</w:t>
      </w:r>
      <w:r w:rsidR="00D93F8E">
        <w:t xml:space="preserve"> </w:t>
      </w:r>
      <w:r>
        <w:t>=</w:t>
      </w:r>
      <w:r w:rsidR="00D93F8E">
        <w:t xml:space="preserve"> </w:t>
      </w:r>
      <w:r>
        <w:t>$322,000,000; Partner branch: $60,000,000; choose to bid.</w:t>
      </w:r>
    </w:p>
    <w:p w:rsidR="00D93F8E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Medium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17.</w:t>
      </w:r>
    </w:p>
    <w:p w:rsidR="00150DA7" w:rsidRDefault="00150DA7" w:rsidP="00B940F9">
      <w:pPr>
        <w:spacing w:after="0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431800</wp:posOffset>
            </wp:positionH>
            <wp:positionV relativeFrom="paragraph">
              <wp:posOffset>19050</wp:posOffset>
            </wp:positionV>
            <wp:extent cx="3474720" cy="2907792"/>
            <wp:effectExtent l="0" t="0" r="0" b="0"/>
            <wp:wrapNone/>
            <wp:docPr id="276" name="Pictur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907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Large branch</w:t>
      </w:r>
      <w:r w:rsidR="00D93F8E">
        <w:t xml:space="preserve"> </w:t>
      </w:r>
      <w:r>
        <w:t>=</w:t>
      </w:r>
      <w:r w:rsidR="00D93F8E">
        <w:t xml:space="preserve"> </w:t>
      </w:r>
      <w:r>
        <w:t>.6</w:t>
      </w:r>
      <w:r w:rsidR="00D93F8E">
        <w:t xml:space="preserve"> </w:t>
      </w:r>
      <w:r>
        <w:t>x</w:t>
      </w:r>
      <w:r w:rsidR="00D93F8E">
        <w:t xml:space="preserve"> </w:t>
      </w:r>
      <w:r>
        <w:t>3,000</w:t>
      </w:r>
      <w:r w:rsidR="00D93F8E">
        <w:t xml:space="preserve"> – </w:t>
      </w:r>
      <w:r>
        <w:t>.4</w:t>
      </w:r>
      <w:r w:rsidR="00D93F8E">
        <w:t xml:space="preserve"> </w:t>
      </w:r>
      <w:r>
        <w:t>x</w:t>
      </w:r>
      <w:r w:rsidR="00D93F8E">
        <w:t xml:space="preserve"> </w:t>
      </w:r>
      <w:r>
        <w:t>800</w:t>
      </w:r>
      <w:r w:rsidR="00D93F8E">
        <w:t xml:space="preserve"> </w:t>
      </w:r>
      <w:r>
        <w:t>=</w:t>
      </w:r>
      <w:r w:rsidR="00D93F8E">
        <w:t xml:space="preserve"> </w:t>
      </w:r>
      <w:r>
        <w:t>$1,480,000; Medium</w:t>
      </w:r>
      <w:r w:rsidR="00D93F8E">
        <w:t xml:space="preserve"> </w:t>
      </w:r>
      <w:r>
        <w:t>branch</w:t>
      </w:r>
      <w:r w:rsidR="00D93F8E">
        <w:t xml:space="preserve"> </w:t>
      </w:r>
      <w:r>
        <w:t>=</w:t>
      </w:r>
      <w:r w:rsidR="00D93F8E">
        <w:t xml:space="preserve"> </w:t>
      </w:r>
      <w:r>
        <w:t>.6</w:t>
      </w:r>
      <w:r w:rsidR="00D93F8E">
        <w:t xml:space="preserve"> </w:t>
      </w:r>
      <w:r>
        <w:t>x</w:t>
      </w:r>
      <w:r w:rsidR="00D93F8E">
        <w:t xml:space="preserve"> </w:t>
      </w:r>
      <w:r>
        <w:t>1,000</w:t>
      </w:r>
      <w:r w:rsidR="00D93F8E">
        <w:t xml:space="preserve"> </w:t>
      </w:r>
      <w:r>
        <w:t>+</w:t>
      </w:r>
      <w:r w:rsidR="00D93F8E">
        <w:t xml:space="preserve"> </w:t>
      </w:r>
      <w:r>
        <w:t>.4</w:t>
      </w:r>
      <w:r w:rsidR="00D93F8E">
        <w:t xml:space="preserve"> </w:t>
      </w:r>
      <w:r>
        <w:t>x</w:t>
      </w:r>
      <w:r w:rsidR="00D93F8E">
        <w:t xml:space="preserve"> </w:t>
      </w:r>
      <w:r>
        <w:t>300</w:t>
      </w:r>
      <w:r w:rsidR="00D93F8E">
        <w:t xml:space="preserve"> </w:t>
      </w:r>
      <w:r>
        <w:t>=</w:t>
      </w:r>
      <w:r w:rsidR="00D93F8E">
        <w:t xml:space="preserve"> </w:t>
      </w:r>
      <w:r>
        <w:t>$720,000; Small branch</w:t>
      </w:r>
      <w:r w:rsidR="00D93F8E">
        <w:t xml:space="preserve"> </w:t>
      </w:r>
      <w:r>
        <w:t>=</w:t>
      </w:r>
      <w:r w:rsidR="00D93F8E">
        <w:t xml:space="preserve"> </w:t>
      </w:r>
      <w:r>
        <w:t>.6</w:t>
      </w:r>
      <w:r w:rsidR="00D93F8E">
        <w:t xml:space="preserve"> </w:t>
      </w:r>
      <w:r>
        <w:t>x</w:t>
      </w:r>
      <w:r w:rsidR="00D93F8E">
        <w:t xml:space="preserve"> </w:t>
      </w:r>
      <w:r>
        <w:t>700</w:t>
      </w:r>
      <w:r w:rsidR="00D93F8E">
        <w:t xml:space="preserve"> </w:t>
      </w:r>
      <w:r>
        <w:t>+</w:t>
      </w:r>
      <w:r w:rsidR="00D93F8E">
        <w:t xml:space="preserve"> </w:t>
      </w:r>
      <w:r>
        <w:t>.4</w:t>
      </w:r>
      <w:r w:rsidR="00D93F8E">
        <w:t xml:space="preserve"> </w:t>
      </w:r>
      <w:r>
        <w:t>x</w:t>
      </w:r>
      <w:r w:rsidR="00D93F8E">
        <w:t xml:space="preserve"> </w:t>
      </w:r>
      <w:r>
        <w:t>600</w:t>
      </w:r>
      <w:r w:rsidR="00D93F8E">
        <w:t xml:space="preserve"> </w:t>
      </w:r>
      <w:r>
        <w:t>=</w:t>
      </w:r>
      <w:r w:rsidR="00D93F8E">
        <w:t xml:space="preserve"> </w:t>
      </w:r>
      <w:r>
        <w:t>$660,000</w:t>
      </w:r>
      <w:r w:rsidR="00D93F8E">
        <w:t>.</w:t>
      </w:r>
      <w:r>
        <w:t xml:space="preserve"> Choose Large.</w:t>
      </w:r>
    </w:p>
    <w:p w:rsidR="00D93F8E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Medium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136525</wp:posOffset>
            </wp:positionV>
            <wp:extent cx="4169664" cy="2432304"/>
            <wp:effectExtent l="0" t="0" r="2540" b="6350"/>
            <wp:wrapNone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664" cy="24323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18a.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18b. Small line is -$100,000X</w:t>
      </w:r>
      <w:r w:rsidR="00D93F8E">
        <w:t xml:space="preserve"> </w:t>
      </w:r>
      <w:r>
        <w:t>+</w:t>
      </w:r>
      <w:r w:rsidR="00D93F8E">
        <w:t xml:space="preserve"> </w:t>
      </w:r>
      <w:r>
        <w:t xml:space="preserve">$700,000. It rises above the </w:t>
      </w:r>
      <w:proofErr w:type="gramStart"/>
      <w:r>
        <w:t>Large</w:t>
      </w:r>
      <w:proofErr w:type="gramEnd"/>
      <w:r>
        <w:t xml:space="preserve"> line (3,000,000-3,800,000X) at 0.62. From </w:t>
      </w:r>
      <w:proofErr w:type="gramStart"/>
      <w:r>
        <w:t>P(</w:t>
      </w:r>
      <w:proofErr w:type="gramEnd"/>
      <w:r>
        <w:t xml:space="preserve">low demand) greater than 0.62, it is best to build </w:t>
      </w:r>
      <w:r w:rsidR="00D93F8E">
        <w:t>S</w:t>
      </w:r>
      <w:r>
        <w:t>mall.</w:t>
      </w:r>
    </w:p>
    <w:p w:rsidR="00150DA7" w:rsidRDefault="00150DA7" w:rsidP="00B940F9">
      <w:pPr>
        <w:spacing w:after="0"/>
      </w:pPr>
      <w:r>
        <w:t>18c. Building Medium is never the best alternative</w:t>
      </w:r>
      <w:r w:rsidR="00D93F8E">
        <w:t>—</w:t>
      </w:r>
      <w:r>
        <w:t xml:space="preserve">its profit line is always below either </w:t>
      </w:r>
      <w:proofErr w:type="gramStart"/>
      <w:r>
        <w:t>Large</w:t>
      </w:r>
      <w:proofErr w:type="gramEnd"/>
      <w:r>
        <w:t xml:space="preserve"> or Small.</w:t>
      </w:r>
    </w:p>
    <w:p w:rsidR="00D93F8E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Hard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153670</wp:posOffset>
            </wp:positionV>
            <wp:extent cx="4123944" cy="2478024"/>
            <wp:effectExtent l="0" t="0" r="0" b="0"/>
            <wp:wrapNone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944" cy="2478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19.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 xml:space="preserve">Small </w:t>
      </w:r>
      <w:r w:rsidR="00D93F8E">
        <w:t>and</w:t>
      </w:r>
      <w:r>
        <w:t xml:space="preserve"> Medium lines cross at 80,000X-20,000</w:t>
      </w:r>
      <w:r w:rsidR="00D93F8E">
        <w:t xml:space="preserve"> </w:t>
      </w:r>
      <w:r>
        <w:t>=</w:t>
      </w:r>
      <w:r w:rsidR="00D93F8E">
        <w:t xml:space="preserve"> </w:t>
      </w:r>
      <w:r>
        <w:t xml:space="preserve">240,000X-100,000 </w:t>
      </w:r>
      <w:r w:rsidRPr="005F4FD2">
        <w:sym w:font="Wingdings" w:char="F0E0"/>
      </w:r>
      <w:r>
        <w:t>X</w:t>
      </w:r>
      <w:r w:rsidR="00D93F8E">
        <w:t xml:space="preserve"> </w:t>
      </w:r>
      <w:r>
        <w:t>=</w:t>
      </w:r>
      <w:r w:rsidR="00D93F8E">
        <w:t xml:space="preserve"> </w:t>
      </w:r>
      <w:r>
        <w:t xml:space="preserve">0.5; if </w:t>
      </w:r>
      <w:proofErr w:type="gramStart"/>
      <w:r>
        <w:t>P(</w:t>
      </w:r>
      <w:proofErr w:type="gramEnd"/>
      <w:r>
        <w:t xml:space="preserve">Favorable Market) is 0.5 or less, build </w:t>
      </w:r>
      <w:r w:rsidR="00D93F8E">
        <w:t>S</w:t>
      </w:r>
      <w:r>
        <w:t>mall. Medium and Large lines cross at 240,000X-100,000</w:t>
      </w:r>
      <w:r w:rsidR="00D93F8E">
        <w:t xml:space="preserve"> </w:t>
      </w:r>
      <w:r>
        <w:t>=</w:t>
      </w:r>
      <w:r w:rsidR="00D93F8E">
        <w:t xml:space="preserve"> </w:t>
      </w:r>
      <w:r>
        <w:t xml:space="preserve">380,000X-180,000 </w:t>
      </w:r>
      <w:r w:rsidRPr="005F4FD2">
        <w:sym w:font="Wingdings" w:char="F0E0"/>
      </w:r>
      <w:r>
        <w:t>X</w:t>
      </w:r>
      <w:r w:rsidR="00D93F8E">
        <w:t xml:space="preserve"> </w:t>
      </w:r>
      <w:r>
        <w:t>=</w:t>
      </w:r>
      <w:r w:rsidR="00D93F8E">
        <w:t xml:space="preserve"> </w:t>
      </w:r>
      <w:r>
        <w:t xml:space="preserve">.5714. If </w:t>
      </w:r>
      <w:proofErr w:type="gramStart"/>
      <w:r>
        <w:t>P(</w:t>
      </w:r>
      <w:proofErr w:type="gramEnd"/>
      <w:r>
        <w:t xml:space="preserve">Favorable) exceeds 0.5714, build Large. Between </w:t>
      </w:r>
      <w:proofErr w:type="gramStart"/>
      <w:r>
        <w:t>P(</w:t>
      </w:r>
      <w:proofErr w:type="gramEnd"/>
      <w:r>
        <w:t>Favorable)</w:t>
      </w:r>
      <w:r w:rsidR="00D93F8E">
        <w:t xml:space="preserve"> </w:t>
      </w:r>
      <w:r>
        <w:t>=</w:t>
      </w:r>
      <w:r w:rsidR="00D93F8E">
        <w:t xml:space="preserve"> </w:t>
      </w:r>
      <w:r>
        <w:t xml:space="preserve">0.5 and 0.57, build </w:t>
      </w:r>
      <w:r w:rsidR="00D93F8E">
        <w:t>M</w:t>
      </w:r>
      <w:r>
        <w:t>edium.</w:t>
      </w:r>
    </w:p>
    <w:p w:rsidR="00D93F8E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Hard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20.</w:t>
      </w:r>
    </w:p>
    <w:p w:rsidR="00150DA7" w:rsidRDefault="00150DA7" w:rsidP="00B940F9">
      <w:pPr>
        <w:spacing w:after="0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032504" cy="2423160"/>
            <wp:effectExtent l="0" t="0" r="6350" b="0"/>
            <wp:wrapNone/>
            <wp:docPr id="281" name="Pictur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504" cy="242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The lines cross where Large 600,000-800,000X</w:t>
      </w:r>
      <w:r w:rsidR="00D93F8E">
        <w:t xml:space="preserve"> </w:t>
      </w:r>
      <w:r>
        <w:t>=</w:t>
      </w:r>
      <w:r w:rsidR="00D93F8E">
        <w:t xml:space="preserve"> </w:t>
      </w:r>
      <w:r>
        <w:t>250,000-150,000X Small X</w:t>
      </w:r>
      <w:r w:rsidR="00D93F8E">
        <w:t xml:space="preserve"> </w:t>
      </w:r>
      <w:r>
        <w:t>=</w:t>
      </w:r>
      <w:r w:rsidR="00D93F8E">
        <w:t xml:space="preserve"> </w:t>
      </w:r>
      <w:r>
        <w:t>0.53846</w:t>
      </w:r>
    </w:p>
    <w:p w:rsidR="00150DA7" w:rsidRDefault="00150DA7" w:rsidP="00B940F9">
      <w:pPr>
        <w:spacing w:after="0"/>
      </w:pPr>
      <w:r>
        <w:t xml:space="preserve">For </w:t>
      </w:r>
      <w:proofErr w:type="gramStart"/>
      <w:r>
        <w:t>P(</w:t>
      </w:r>
      <w:proofErr w:type="gramEnd"/>
      <w:r>
        <w:t>Low Demand) less than 0.538, build Large and above that likelihood, build Small.</w:t>
      </w:r>
    </w:p>
    <w:p w:rsidR="00D93F8E" w:rsidRDefault="008C521F" w:rsidP="00B940F9">
      <w:pPr>
        <w:spacing w:after="0"/>
      </w:pPr>
      <w:r>
        <w:t>Cognitive Domain: Analysis</w:t>
      </w:r>
    </w:p>
    <w:p w:rsidR="00150DA7" w:rsidRDefault="008C521F" w:rsidP="00B940F9">
      <w:pPr>
        <w:spacing w:after="0"/>
      </w:pPr>
      <w:r>
        <w:t>Difficulty Level: Hard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21a. Laplace</w:t>
      </w:r>
      <w:r w:rsidR="00D93F8E">
        <w:t xml:space="preserve">: </w:t>
      </w:r>
      <w:r>
        <w:t>Jasmine $82.5</w:t>
      </w:r>
    </w:p>
    <w:p w:rsidR="00150DA7" w:rsidRDefault="00150DA7" w:rsidP="00B940F9">
      <w:pPr>
        <w:spacing w:after="0"/>
      </w:pPr>
      <w:r>
        <w:t xml:space="preserve">21b. </w:t>
      </w:r>
      <w:proofErr w:type="spellStart"/>
      <w:r>
        <w:t>Maximin</w:t>
      </w:r>
      <w:proofErr w:type="spellEnd"/>
      <w:r w:rsidR="00D93F8E">
        <w:t xml:space="preserve">: </w:t>
      </w:r>
      <w:r>
        <w:t>Lavender $50</w:t>
      </w:r>
    </w:p>
    <w:p w:rsidR="00150DA7" w:rsidRDefault="00150DA7" w:rsidP="00B940F9">
      <w:pPr>
        <w:spacing w:after="0"/>
      </w:pPr>
      <w:r>
        <w:t>21c. Maximax</w:t>
      </w:r>
      <w:r w:rsidR="00D93F8E">
        <w:t xml:space="preserve">: </w:t>
      </w:r>
      <w:r>
        <w:t>Jasmine $150</w:t>
      </w:r>
    </w:p>
    <w:p w:rsidR="00150DA7" w:rsidRDefault="00150DA7" w:rsidP="00B940F9">
      <w:pPr>
        <w:spacing w:after="0"/>
      </w:pPr>
      <w:r>
        <w:t xml:space="preserve">21d. </w:t>
      </w:r>
      <w:proofErr w:type="spellStart"/>
      <w:r>
        <w:t>Hurwicz</w:t>
      </w:r>
      <w:proofErr w:type="spellEnd"/>
      <w:r w:rsidR="00D93F8E">
        <w:t xml:space="preserve">: </w:t>
      </w:r>
      <w:r>
        <w:t>Lavender $86</w:t>
      </w:r>
    </w:p>
    <w:p w:rsidR="00150DA7" w:rsidRDefault="00150DA7" w:rsidP="00B940F9">
      <w:pPr>
        <w:spacing w:after="0"/>
      </w:pPr>
      <w:r>
        <w:t xml:space="preserve">21e. </w:t>
      </w:r>
      <w:proofErr w:type="gramStart"/>
      <w:r>
        <w:t>Minimax</w:t>
      </w:r>
      <w:proofErr w:type="gramEnd"/>
      <w:r>
        <w:t xml:space="preserve"> regret</w:t>
      </w:r>
      <w:r w:rsidR="00D93F8E">
        <w:t xml:space="preserve">: </w:t>
      </w:r>
      <w:r>
        <w:t>Sandalwood $30</w:t>
      </w:r>
    </w:p>
    <w:p w:rsidR="00D93F8E" w:rsidRDefault="008C521F" w:rsidP="00B940F9">
      <w:pPr>
        <w:spacing w:after="0"/>
      </w:pPr>
      <w:r>
        <w:t>Cognitive Domain: Knowledge</w:t>
      </w:r>
    </w:p>
    <w:p w:rsidR="00150DA7" w:rsidRDefault="008C521F" w:rsidP="00B940F9">
      <w:pPr>
        <w:spacing w:after="0"/>
      </w:pPr>
      <w:r>
        <w:t>Difficulty Level: Easy</w:t>
      </w:r>
    </w:p>
    <w:p w:rsidR="00150DA7" w:rsidRPr="0002428D" w:rsidRDefault="00150DA7" w:rsidP="00B940F9">
      <w:pPr>
        <w:spacing w:after="0"/>
      </w:pPr>
    </w:p>
    <w:p w:rsidR="00150DA7" w:rsidRPr="0002428D" w:rsidRDefault="00150DA7" w:rsidP="00B940F9">
      <w:pPr>
        <w:spacing w:after="0"/>
      </w:pPr>
      <w:r>
        <w:t>22a. Jasmine will earn the highest profits of $105,000</w:t>
      </w:r>
      <w:r w:rsidR="00D93F8E">
        <w:t>.</w:t>
      </w:r>
    </w:p>
    <w:p w:rsidR="00150DA7" w:rsidRPr="0002428D" w:rsidRDefault="00150DA7" w:rsidP="00B940F9">
      <w:pPr>
        <w:spacing w:after="0"/>
      </w:pPr>
      <w:r>
        <w:t xml:space="preserve">22b. The expected value of perfect information is $9,000, which is the most Capt. </w:t>
      </w:r>
      <w:proofErr w:type="spellStart"/>
      <w:r>
        <w:t>Muralidharan</w:t>
      </w:r>
      <w:proofErr w:type="spellEnd"/>
      <w:r>
        <w:t xml:space="preserve"> should be willing to pay a consultant in order to make a more informed decision about the level of demand in the future.</w:t>
      </w:r>
    </w:p>
    <w:p w:rsidR="00D93F8E" w:rsidRDefault="008C521F" w:rsidP="00B940F9">
      <w:pPr>
        <w:spacing w:after="0"/>
      </w:pPr>
      <w:r>
        <w:t>Cognitive Domain: Knowledge</w:t>
      </w:r>
    </w:p>
    <w:p w:rsidR="00150DA7" w:rsidRDefault="008C521F" w:rsidP="00B940F9">
      <w:pPr>
        <w:spacing w:after="0"/>
      </w:pPr>
      <w:r>
        <w:t>Difficulty Level: Easy</w:t>
      </w:r>
    </w:p>
    <w:p w:rsidR="00150DA7" w:rsidRPr="0002428D" w:rsidRDefault="00150DA7" w:rsidP="00B940F9">
      <w:pPr>
        <w:spacing w:after="0"/>
      </w:pPr>
    </w:p>
    <w:p w:rsidR="00150DA7" w:rsidRPr="0002428D" w:rsidRDefault="00150DA7" w:rsidP="00B940F9">
      <w:pPr>
        <w:spacing w:after="0"/>
      </w:pPr>
      <w:r>
        <w:t xml:space="preserve">23. From the top down, the expected values at the nodes labeled </w:t>
      </w:r>
      <w:r w:rsidR="009B3B4A" w:rsidRPr="00FB4452">
        <w:rPr>
          <w:i/>
        </w:rPr>
        <w:t>#2</w:t>
      </w:r>
      <w:r>
        <w:t xml:space="preserve"> are 64, 81.5, 136, 27, 111, and 36.</w:t>
      </w:r>
    </w:p>
    <w:p w:rsidR="00150DA7" w:rsidRPr="0002428D" w:rsidRDefault="00150DA7" w:rsidP="00B940F9">
      <w:pPr>
        <w:spacing w:after="0"/>
      </w:pPr>
      <w:r>
        <w:t>The Ultra Lite value is .2</w:t>
      </w:r>
      <w:r w:rsidR="00D93F8E">
        <w:t xml:space="preserve"> </w:t>
      </w:r>
      <w:r>
        <w:t>x</w:t>
      </w:r>
      <w:r w:rsidR="00D93F8E">
        <w:t xml:space="preserve"> </w:t>
      </w:r>
      <w:r>
        <w:t>64</w:t>
      </w:r>
      <w:r w:rsidR="00D93F8E">
        <w:t xml:space="preserve"> </w:t>
      </w:r>
      <w:r>
        <w:t>+</w:t>
      </w:r>
      <w:r w:rsidR="00D93F8E">
        <w:t xml:space="preserve"> </w:t>
      </w:r>
      <w:r>
        <w:t>.5</w:t>
      </w:r>
      <w:r w:rsidR="00D93F8E">
        <w:t xml:space="preserve"> </w:t>
      </w:r>
      <w:r>
        <w:t>x</w:t>
      </w:r>
      <w:r w:rsidR="00D93F8E">
        <w:t xml:space="preserve"> </w:t>
      </w:r>
      <w:r>
        <w:t>81.5</w:t>
      </w:r>
      <w:r w:rsidR="00D93F8E">
        <w:t xml:space="preserve"> </w:t>
      </w:r>
      <w:r>
        <w:t>+</w:t>
      </w:r>
      <w:r w:rsidR="00D93F8E">
        <w:t xml:space="preserve"> </w:t>
      </w:r>
      <w:r>
        <w:t>.3</w:t>
      </w:r>
      <w:r w:rsidR="00D93F8E">
        <w:t xml:space="preserve"> </w:t>
      </w:r>
      <w:r>
        <w:t>x</w:t>
      </w:r>
      <w:r w:rsidR="00D93F8E">
        <w:t xml:space="preserve"> </w:t>
      </w:r>
      <w:r>
        <w:t>136</w:t>
      </w:r>
      <w:r w:rsidR="00D93F8E">
        <w:t xml:space="preserve"> </w:t>
      </w:r>
      <w:r>
        <w:t>=</w:t>
      </w:r>
      <w:r w:rsidR="00D93F8E">
        <w:t xml:space="preserve"> </w:t>
      </w:r>
      <w:r>
        <w:t>$94.35; the Feather Lite value is .2</w:t>
      </w:r>
      <w:r w:rsidR="00D93F8E">
        <w:t xml:space="preserve"> </w:t>
      </w:r>
      <w:r>
        <w:t>x</w:t>
      </w:r>
      <w:r w:rsidR="00D93F8E">
        <w:t xml:space="preserve"> </w:t>
      </w:r>
      <w:r>
        <w:t>27</w:t>
      </w:r>
      <w:r w:rsidR="00D93F8E">
        <w:t xml:space="preserve"> </w:t>
      </w:r>
      <w:r>
        <w:t>+</w:t>
      </w:r>
      <w:r w:rsidR="00D93F8E">
        <w:t xml:space="preserve"> </w:t>
      </w:r>
      <w:r>
        <w:t>.5</w:t>
      </w:r>
      <w:r w:rsidR="00D93F8E">
        <w:t xml:space="preserve"> </w:t>
      </w:r>
      <w:r>
        <w:t>x</w:t>
      </w:r>
      <w:r w:rsidR="00D93F8E">
        <w:t xml:space="preserve"> </w:t>
      </w:r>
      <w:r>
        <w:t>111</w:t>
      </w:r>
      <w:r w:rsidR="00D93F8E">
        <w:t xml:space="preserve"> </w:t>
      </w:r>
      <w:r>
        <w:t>+</w:t>
      </w:r>
      <w:r w:rsidR="00D93F8E">
        <w:t xml:space="preserve"> </w:t>
      </w:r>
      <w:r>
        <w:t>.3</w:t>
      </w:r>
      <w:r w:rsidR="00D93F8E">
        <w:t xml:space="preserve"> </w:t>
      </w:r>
      <w:r>
        <w:t>x</w:t>
      </w:r>
      <w:r w:rsidR="00D93F8E">
        <w:t xml:space="preserve"> </w:t>
      </w:r>
      <w:r>
        <w:t>36</w:t>
      </w:r>
      <w:r w:rsidR="00D93F8E">
        <w:t xml:space="preserve"> </w:t>
      </w:r>
      <w:r>
        <w:t>=</w:t>
      </w:r>
      <w:r w:rsidR="00D93F8E">
        <w:t xml:space="preserve"> </w:t>
      </w:r>
      <w:r>
        <w:t>$71.7. Patagonia’s Ultra Lite has the highest expected value.</w:t>
      </w:r>
    </w:p>
    <w:p w:rsidR="00D93F8E" w:rsidRDefault="008C521F" w:rsidP="00B940F9">
      <w:pPr>
        <w:spacing w:after="0"/>
      </w:pPr>
      <w:r>
        <w:t>Cognitive Domain: Knowledge</w:t>
      </w:r>
    </w:p>
    <w:p w:rsidR="00150DA7" w:rsidRDefault="008C521F" w:rsidP="00B940F9">
      <w:pPr>
        <w:spacing w:after="0"/>
      </w:pPr>
      <w:r>
        <w:t>Difficulty Level: Easy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>24a. Laplace</w:t>
      </w:r>
      <w:r w:rsidR="00D93F8E">
        <w:t xml:space="preserve">: </w:t>
      </w:r>
      <w:r>
        <w:t>Child care center $33</w:t>
      </w:r>
    </w:p>
    <w:p w:rsidR="00150DA7" w:rsidRDefault="00150DA7" w:rsidP="00B940F9">
      <w:pPr>
        <w:spacing w:after="0"/>
      </w:pPr>
      <w:r>
        <w:t xml:space="preserve">24b. </w:t>
      </w:r>
      <w:proofErr w:type="spellStart"/>
      <w:r>
        <w:t>Maximin</w:t>
      </w:r>
      <w:proofErr w:type="spellEnd"/>
      <w:r w:rsidR="00D93F8E">
        <w:t xml:space="preserve">: </w:t>
      </w:r>
      <w:r>
        <w:t>Child care center $22</w:t>
      </w:r>
    </w:p>
    <w:p w:rsidR="00150DA7" w:rsidRDefault="00150DA7" w:rsidP="00B940F9">
      <w:pPr>
        <w:spacing w:after="0"/>
      </w:pPr>
      <w:r>
        <w:t>24c. Maximax</w:t>
      </w:r>
      <w:r w:rsidR="00D93F8E">
        <w:t xml:space="preserve">: </w:t>
      </w:r>
      <w:r>
        <w:t>Swimming pool $100</w:t>
      </w:r>
    </w:p>
    <w:p w:rsidR="00150DA7" w:rsidRDefault="00150DA7" w:rsidP="00B940F9">
      <w:pPr>
        <w:spacing w:after="0"/>
      </w:pPr>
      <w:r>
        <w:t xml:space="preserve">24d. </w:t>
      </w:r>
      <w:proofErr w:type="spellStart"/>
      <w:r>
        <w:t>Hurwicz</w:t>
      </w:r>
      <w:proofErr w:type="spellEnd"/>
      <w:r w:rsidR="00D93F8E">
        <w:t xml:space="preserve">: </w:t>
      </w:r>
      <w:r>
        <w:t>Running track $37</w:t>
      </w:r>
    </w:p>
    <w:p w:rsidR="00150DA7" w:rsidRDefault="00150DA7" w:rsidP="00B940F9">
      <w:pPr>
        <w:spacing w:after="0"/>
      </w:pPr>
      <w:r>
        <w:t>24e. Minimax regret</w:t>
      </w:r>
      <w:r w:rsidR="00D93F8E">
        <w:t xml:space="preserve">: </w:t>
      </w:r>
      <w:r>
        <w:t>Running track $45</w:t>
      </w:r>
    </w:p>
    <w:p w:rsidR="00D93F8E" w:rsidRDefault="008C521F" w:rsidP="00B940F9">
      <w:pPr>
        <w:spacing w:after="0"/>
      </w:pPr>
      <w:r>
        <w:t>Cognitive Domain: Knowledge</w:t>
      </w:r>
    </w:p>
    <w:p w:rsidR="00150DA7" w:rsidRDefault="008C521F" w:rsidP="00B940F9">
      <w:pPr>
        <w:spacing w:after="0"/>
      </w:pPr>
      <w:r>
        <w:t>Difficulty Level: Easy</w:t>
      </w:r>
    </w:p>
    <w:p w:rsidR="00150DA7" w:rsidRDefault="00150DA7" w:rsidP="00B940F9">
      <w:pPr>
        <w:spacing w:after="0"/>
      </w:pPr>
    </w:p>
    <w:p w:rsidR="00150DA7" w:rsidRDefault="00150DA7" w:rsidP="00B940F9">
      <w:pPr>
        <w:spacing w:after="0"/>
      </w:pPr>
      <w:r>
        <w:t xml:space="preserve">25a. </w:t>
      </w:r>
      <w:r w:rsidR="00D93F8E">
        <w:t>The S</w:t>
      </w:r>
      <w:r>
        <w:t xml:space="preserve">wimming </w:t>
      </w:r>
      <w:r w:rsidR="00D93F8E">
        <w:t>P</w:t>
      </w:r>
      <w:r>
        <w:t>ool at $47,000 has the highest expected monetary value.</w:t>
      </w:r>
    </w:p>
    <w:p w:rsidR="00150DA7" w:rsidRDefault="00150DA7" w:rsidP="00B940F9">
      <w:pPr>
        <w:spacing w:after="0"/>
      </w:pPr>
      <w:r>
        <w:t xml:space="preserve">25b. </w:t>
      </w:r>
      <w:proofErr w:type="gramStart"/>
      <w:r>
        <w:t>The</w:t>
      </w:r>
      <w:proofErr w:type="gramEnd"/>
      <w:r>
        <w:t xml:space="preserve"> perfect information decision for Low demand is Running Track at 10,000</w:t>
      </w:r>
      <w:r w:rsidR="00D93F8E">
        <w:t xml:space="preserve"> </w:t>
      </w:r>
      <w:r>
        <w:t>x</w:t>
      </w:r>
      <w:r w:rsidR="00D93F8E">
        <w:t xml:space="preserve"> </w:t>
      </w:r>
      <w:r>
        <w:t>.25</w:t>
      </w:r>
      <w:r w:rsidR="00D93F8E">
        <w:t xml:space="preserve"> </w:t>
      </w:r>
      <w:r>
        <w:t>=</w:t>
      </w:r>
      <w:r w:rsidR="00D93F8E">
        <w:t xml:space="preserve"> </w:t>
      </w:r>
      <w:r>
        <w:t>2,500. The perfect information decision for Moderate demand is Child</w:t>
      </w:r>
      <w:r w:rsidR="00D93F8E">
        <w:t>-</w:t>
      </w:r>
      <w:r>
        <w:t xml:space="preserve">care </w:t>
      </w:r>
      <w:r w:rsidR="00D93F8E">
        <w:t>C</w:t>
      </w:r>
      <w:r>
        <w:t>enter at 0.5</w:t>
      </w:r>
      <w:r w:rsidR="00D93F8E">
        <w:t xml:space="preserve"> </w:t>
      </w:r>
      <w:r>
        <w:t>x</w:t>
      </w:r>
      <w:r w:rsidR="00D93F8E">
        <w:t xml:space="preserve"> </w:t>
      </w:r>
      <w:r>
        <w:t>$32,000</w:t>
      </w:r>
      <w:r w:rsidR="00D93F8E">
        <w:t xml:space="preserve"> </w:t>
      </w:r>
      <w:r>
        <w:t>=</w:t>
      </w:r>
      <w:r w:rsidR="00D93F8E">
        <w:t xml:space="preserve"> </w:t>
      </w:r>
      <w:r>
        <w:t xml:space="preserve">$16,000. The perfect information decision for High demand is Swimming </w:t>
      </w:r>
      <w:r w:rsidR="00D93F8E">
        <w:t>P</w:t>
      </w:r>
      <w:r>
        <w:t>ool at 0.5</w:t>
      </w:r>
      <w:r w:rsidR="00D93F8E">
        <w:t xml:space="preserve"> </w:t>
      </w:r>
      <w:r>
        <w:t>x</w:t>
      </w:r>
      <w:r w:rsidR="00D93F8E">
        <w:t xml:space="preserve"> </w:t>
      </w:r>
      <w:r>
        <w:t>$100,000</w:t>
      </w:r>
      <w:r w:rsidR="00D93F8E">
        <w:t xml:space="preserve"> </w:t>
      </w:r>
      <w:r>
        <w:t>=</w:t>
      </w:r>
      <w:r w:rsidR="00D93F8E">
        <w:t xml:space="preserve"> </w:t>
      </w:r>
      <w:r>
        <w:t>$50,000. The total is $68,500, but the likelihoods sum to 1.25</w:t>
      </w:r>
      <w:r w:rsidR="00D93F8E">
        <w:t>.</w:t>
      </w:r>
    </w:p>
    <w:p w:rsidR="00D93F8E" w:rsidRDefault="008C521F" w:rsidP="00B940F9">
      <w:pPr>
        <w:spacing w:after="0"/>
      </w:pPr>
      <w:r>
        <w:t>Cognitive Domain: Knowledge</w:t>
      </w:r>
    </w:p>
    <w:p w:rsidR="00150DA7" w:rsidRDefault="008C521F" w:rsidP="00B940F9">
      <w:pPr>
        <w:spacing w:after="0"/>
      </w:pPr>
      <w:r>
        <w:t>Difficulty Level: Easy</w:t>
      </w:r>
    </w:p>
    <w:p w:rsidR="00150DA7" w:rsidRDefault="00150DA7" w:rsidP="00B940F9">
      <w:pPr>
        <w:spacing w:after="0"/>
      </w:pPr>
    </w:p>
    <w:p w:rsidR="0044114A" w:rsidRDefault="0044114A" w:rsidP="00FB4452">
      <w:pPr>
        <w:spacing w:after="0"/>
      </w:pPr>
    </w:p>
    <w:sectPr w:rsidR="0044114A" w:rsidSect="003E708D">
      <w:headerReference w:type="default" r:id="rId21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57" w:rsidRDefault="007D4357">
      <w:r>
        <w:separator/>
      </w:r>
    </w:p>
  </w:endnote>
  <w:endnote w:type="continuationSeparator" w:id="0">
    <w:p w:rsidR="007D4357" w:rsidRDefault="007D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57" w:rsidRDefault="007D4357">
      <w:r>
        <w:separator/>
      </w:r>
    </w:p>
  </w:footnote>
  <w:footnote w:type="continuationSeparator" w:id="0">
    <w:p w:rsidR="007D4357" w:rsidRDefault="007D4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CC" w:rsidRDefault="00165BCC" w:rsidP="003E708D">
    <w:pPr>
      <w:pStyle w:val="Header"/>
      <w:jc w:val="right"/>
    </w:pPr>
    <w:r>
      <w:t>Instructor Resource</w:t>
    </w:r>
  </w:p>
  <w:p w:rsidR="00165BCC" w:rsidRDefault="00165BCC" w:rsidP="003E708D">
    <w:pPr>
      <w:pStyle w:val="Header"/>
      <w:jc w:val="right"/>
      <w:rPr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Management, 1e</w:t>
    </w:r>
  </w:p>
  <w:p w:rsidR="00165BCC" w:rsidRPr="004762E3" w:rsidRDefault="00165BCC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F388C"/>
    <w:rsid w:val="00133E6C"/>
    <w:rsid w:val="00134BE5"/>
    <w:rsid w:val="00150DA7"/>
    <w:rsid w:val="00165BCC"/>
    <w:rsid w:val="00185227"/>
    <w:rsid w:val="001B761C"/>
    <w:rsid w:val="001D1EDB"/>
    <w:rsid w:val="001F7343"/>
    <w:rsid w:val="00227074"/>
    <w:rsid w:val="002633A4"/>
    <w:rsid w:val="00272B2E"/>
    <w:rsid w:val="00283593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6548"/>
    <w:rsid w:val="003F7148"/>
    <w:rsid w:val="0041308D"/>
    <w:rsid w:val="0044114A"/>
    <w:rsid w:val="004762E3"/>
    <w:rsid w:val="00486A8A"/>
    <w:rsid w:val="004B17D5"/>
    <w:rsid w:val="004B7FB8"/>
    <w:rsid w:val="004C7FAF"/>
    <w:rsid w:val="00500B36"/>
    <w:rsid w:val="0053536D"/>
    <w:rsid w:val="00542CC3"/>
    <w:rsid w:val="005646CF"/>
    <w:rsid w:val="00582851"/>
    <w:rsid w:val="00593132"/>
    <w:rsid w:val="005F6A42"/>
    <w:rsid w:val="00616A17"/>
    <w:rsid w:val="006537C0"/>
    <w:rsid w:val="00661127"/>
    <w:rsid w:val="0067627F"/>
    <w:rsid w:val="006D1107"/>
    <w:rsid w:val="006E1D22"/>
    <w:rsid w:val="0072507A"/>
    <w:rsid w:val="007557A1"/>
    <w:rsid w:val="00761723"/>
    <w:rsid w:val="007B2823"/>
    <w:rsid w:val="007D4357"/>
    <w:rsid w:val="007E3E44"/>
    <w:rsid w:val="00811EC9"/>
    <w:rsid w:val="00852986"/>
    <w:rsid w:val="00870008"/>
    <w:rsid w:val="00876836"/>
    <w:rsid w:val="008978D0"/>
    <w:rsid w:val="008B339D"/>
    <w:rsid w:val="008C4617"/>
    <w:rsid w:val="008C521F"/>
    <w:rsid w:val="008D029E"/>
    <w:rsid w:val="008E46E0"/>
    <w:rsid w:val="009343D9"/>
    <w:rsid w:val="00956287"/>
    <w:rsid w:val="00963D40"/>
    <w:rsid w:val="00974AA9"/>
    <w:rsid w:val="0099528C"/>
    <w:rsid w:val="009A40A6"/>
    <w:rsid w:val="009B2FE8"/>
    <w:rsid w:val="009B3B4A"/>
    <w:rsid w:val="009B58DA"/>
    <w:rsid w:val="00A059F3"/>
    <w:rsid w:val="00A1465F"/>
    <w:rsid w:val="00A44E55"/>
    <w:rsid w:val="00A73796"/>
    <w:rsid w:val="00A84C45"/>
    <w:rsid w:val="00AB42AC"/>
    <w:rsid w:val="00AD5452"/>
    <w:rsid w:val="00AD5E2E"/>
    <w:rsid w:val="00AE58E0"/>
    <w:rsid w:val="00AF311C"/>
    <w:rsid w:val="00AF4F8B"/>
    <w:rsid w:val="00B164AA"/>
    <w:rsid w:val="00B31FED"/>
    <w:rsid w:val="00B36615"/>
    <w:rsid w:val="00B42E08"/>
    <w:rsid w:val="00B73564"/>
    <w:rsid w:val="00B940F9"/>
    <w:rsid w:val="00BA09DE"/>
    <w:rsid w:val="00BB0C36"/>
    <w:rsid w:val="00BE1AD7"/>
    <w:rsid w:val="00C048E3"/>
    <w:rsid w:val="00C55F1A"/>
    <w:rsid w:val="00C6457F"/>
    <w:rsid w:val="00C8654C"/>
    <w:rsid w:val="00CB2339"/>
    <w:rsid w:val="00CD1179"/>
    <w:rsid w:val="00CF3977"/>
    <w:rsid w:val="00CF39F3"/>
    <w:rsid w:val="00CF5F08"/>
    <w:rsid w:val="00D33536"/>
    <w:rsid w:val="00D37AF2"/>
    <w:rsid w:val="00D46302"/>
    <w:rsid w:val="00D667AA"/>
    <w:rsid w:val="00D8701F"/>
    <w:rsid w:val="00D93F8E"/>
    <w:rsid w:val="00DA246F"/>
    <w:rsid w:val="00DF678F"/>
    <w:rsid w:val="00E352E1"/>
    <w:rsid w:val="00E52712"/>
    <w:rsid w:val="00E74418"/>
    <w:rsid w:val="00EC67A7"/>
    <w:rsid w:val="00EC6AC2"/>
    <w:rsid w:val="00F4373D"/>
    <w:rsid w:val="00F54DB9"/>
    <w:rsid w:val="00F7153D"/>
    <w:rsid w:val="00F77A8F"/>
    <w:rsid w:val="00FB28CC"/>
    <w:rsid w:val="00FB4452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CommentReference">
    <w:name w:val="annotation reference"/>
    <w:basedOn w:val="DefaultParagraphFont"/>
    <w:rsid w:val="003F65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65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6548"/>
  </w:style>
  <w:style w:type="paragraph" w:styleId="CommentSubject">
    <w:name w:val="annotation subject"/>
    <w:basedOn w:val="CommentText"/>
    <w:next w:val="CommentText"/>
    <w:link w:val="CommentSubjectChar"/>
    <w:rsid w:val="003F6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6548"/>
    <w:rPr>
      <w:b/>
      <w:bCs/>
    </w:rPr>
  </w:style>
  <w:style w:type="paragraph" w:styleId="Revision">
    <w:name w:val="Revision"/>
    <w:hidden/>
    <w:uiPriority w:val="99"/>
    <w:semiHidden/>
    <w:rsid w:val="003F65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CommentReference">
    <w:name w:val="annotation reference"/>
    <w:basedOn w:val="DefaultParagraphFont"/>
    <w:rsid w:val="003F65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65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6548"/>
  </w:style>
  <w:style w:type="paragraph" w:styleId="CommentSubject">
    <w:name w:val="annotation subject"/>
    <w:basedOn w:val="CommentText"/>
    <w:next w:val="CommentText"/>
    <w:link w:val="CommentSubjectChar"/>
    <w:rsid w:val="003F6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6548"/>
    <w:rPr>
      <w:b/>
      <w:bCs/>
    </w:rPr>
  </w:style>
  <w:style w:type="paragraph" w:styleId="Revision">
    <w:name w:val="Revision"/>
    <w:hidden/>
    <w:uiPriority w:val="99"/>
    <w:semiHidden/>
    <w:rsid w:val="003F65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CAB65-906F-408F-B8EC-D6C37F544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9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7992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2017-02-23T22:31:00Z</dcterms:created>
  <dcterms:modified xsi:type="dcterms:W3CDTF">2017-02-23T22:31:00Z</dcterms:modified>
</cp:coreProperties>
</file>